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hint="default" w:ascii="宋体" w:hAnsi="Proxima Nova Rg" w:eastAsia="微软雅黑" w:cs="Proxima Nova Rg"/>
          <w:sz w:val="18"/>
          <w:lang w:eastAsia="zh-CN"/>
        </w:rPr>
      </w:pPr>
      <w:r>
        <w:rPr>
          <w:rFonts w:ascii="宋体" w:hAnsi="Linux Libertine" w:eastAsia="宋体" w:cs="Linux Libertine"/>
          <w:sz w:val="32"/>
          <w:szCs w:val="24"/>
          <w:lang w:val="en-US" w:eastAsia="zh-CN" w:bidi="ar-SA"/>
        </w:rPr>
        <w:pict>
          <v:shape id="图片 9" o:spid="_x0000_s1026" o:spt="75" type="#_x0000_t75" style="position:absolute;left:0pt;margin-left:0.05pt;margin-top:-68.1pt;height:837.5pt;width:592.1pt;mso-position-horizontal-relative:page;z-index:-251656192;mso-width-relative:page;mso-height-relative:page;" fillcolor="#FFFFFF" filled="f" o:preferrelative="t" stroked="f" coordsize="21600,21600">
            <v:path/>
            <v:fill on="f" color2="#FFFFFF" focussize="0,0"/>
            <v:stroke on="f"/>
            <v:imagedata r:id="rId13" gain="65536f" blacklevel="0f" gamma="0" o:title=""/>
            <o:lock v:ext="edit" position="f" selection="f" grouping="f" rotation="f" cropping="f" text="f" aspectratio="t"/>
          </v:shape>
        </w:pict>
      </w:r>
    </w:p>
    <w:p>
      <w:pPr>
        <w:adjustRightInd w:val="0"/>
        <w:snapToGrid w:val="0"/>
        <w:rPr>
          <w:rFonts w:hint="default" w:ascii="宋体" w:hAnsi="Proxima Nova Rg" w:eastAsia="微软雅黑" w:cs="Proxima Nova Rg"/>
          <w:sz w:val="52"/>
          <w:szCs w:val="84"/>
        </w:rPr>
      </w:pPr>
    </w:p>
    <w:p>
      <w:pPr>
        <w:adjustRightInd w:val="0"/>
        <w:snapToGrid w:val="0"/>
        <w:jc w:val="both"/>
        <w:rPr>
          <w:rFonts w:hint="default" w:ascii="宋体" w:hAnsi="Proxima Nova Rg" w:eastAsia="微软雅黑" w:cs="Proxima Nova Rg"/>
          <w:sz w:val="52"/>
          <w:szCs w:val="84"/>
          <w:lang w:val="en-US" w:eastAsia="zh-CN"/>
        </w:rPr>
      </w:pPr>
    </w:p>
    <w:p>
      <w:pPr>
        <w:adjustRightInd w:val="0"/>
        <w:snapToGrid w:val="0"/>
        <w:jc w:val="center"/>
        <w:rPr>
          <w:rFonts w:hint="default" w:ascii="宋体" w:hAnsi="Proxima Nova Rg" w:eastAsia="微软雅黑" w:cs="Proxima Nova Rg"/>
          <w:sz w:val="52"/>
          <w:szCs w:val="84"/>
          <w:lang w:val="en-US" w:eastAsia="zh-CN"/>
        </w:rPr>
      </w:pPr>
    </w:p>
    <w:p>
      <w:pPr>
        <w:adjustRightInd w:val="0"/>
        <w:snapToGrid w:val="0"/>
        <w:jc w:val="center"/>
        <w:rPr>
          <w:rFonts w:hint="default" w:ascii="宋体" w:hAnsi="Proxima Nova Rg" w:eastAsia="微软雅黑" w:cs="Proxima Nova Rg"/>
          <w:sz w:val="52"/>
          <w:szCs w:val="84"/>
          <w:lang w:val="en-US" w:eastAsia="zh-CN"/>
        </w:rPr>
      </w:pPr>
    </w:p>
    <w:p>
      <w:pPr>
        <w:adjustRightInd w:val="0"/>
        <w:snapToGrid w:val="0"/>
        <w:jc w:val="center"/>
        <w:rPr>
          <w:rFonts w:hint="default" w:ascii="宋体" w:hAnsi="Proxima Nova Rg" w:eastAsia="微软雅黑" w:cs="Proxima Nova Rg"/>
          <w:sz w:val="52"/>
          <w:szCs w:val="84"/>
          <w:lang w:val="en-US" w:eastAsia="zh-CN"/>
        </w:rPr>
      </w:pPr>
    </w:p>
    <w:p>
      <w:pPr>
        <w:adjustRightInd w:val="0"/>
        <w:snapToGrid w:val="0"/>
        <w:jc w:val="both"/>
        <w:rPr>
          <w:rFonts w:hint="default" w:ascii="宋体" w:hAnsi="Proxima Nova Rg" w:eastAsia="微软雅黑" w:cs="Proxima Nova Rg"/>
          <w:sz w:val="72"/>
          <w:szCs w:val="72"/>
          <w:lang w:val="en-US" w:eastAsia="zh-CN"/>
        </w:rPr>
      </w:pPr>
    </w:p>
    <w:p>
      <w:pPr>
        <w:adjustRightInd w:val="0"/>
        <w:snapToGrid w:val="0"/>
        <w:jc w:val="center"/>
        <w:rPr>
          <w:rFonts w:hint="default" w:ascii="宋体" w:hAnsi="Proxima Nova Rg" w:eastAsia="微软雅黑" w:cs="Proxima Nova Rg"/>
          <w:sz w:val="72"/>
          <w:szCs w:val="72"/>
          <w:lang w:val="en-US" w:eastAsia="zh-CN"/>
        </w:rPr>
      </w:pPr>
    </w:p>
    <w:p>
      <w:pPr>
        <w:adjustRightInd w:val="0"/>
        <w:snapToGrid w:val="0"/>
        <w:jc w:val="center"/>
        <w:rPr>
          <w:rFonts w:hint="default" w:ascii="宋体" w:hAnsi="Proxima Nova Rg" w:eastAsia="微软雅黑" w:cs="Proxima Nova Rg"/>
          <w:sz w:val="72"/>
          <w:szCs w:val="72"/>
          <w:lang w:val="en-US" w:eastAsia="zh-CN"/>
        </w:rPr>
      </w:pPr>
    </w:p>
    <w:p>
      <w:pPr>
        <w:adjustRightInd w:val="0"/>
        <w:snapToGrid w:val="0"/>
        <w:jc w:val="center"/>
        <w:rPr>
          <w:rFonts w:hint="default" w:ascii="宋体" w:hAnsi="Proxima Nova Rg" w:eastAsia="微软雅黑" w:cs="Proxima Nova Rg"/>
          <w:sz w:val="72"/>
          <w:szCs w:val="72"/>
          <w:lang w:val="en-US" w:eastAsia="zh-CN"/>
        </w:rPr>
      </w:pPr>
      <w:r>
        <w:rPr>
          <w:rFonts w:hint="default" w:ascii="宋体" w:hAnsi="Proxima Nova Rg" w:eastAsia="微软雅黑" w:cs="Proxima Nova Rg"/>
          <w:sz w:val="72"/>
          <w:szCs w:val="72"/>
          <w:lang w:val="en-US" w:eastAsia="zh-CN"/>
        </w:rPr>
        <w:t>HCI</w:t>
      </w:r>
    </w:p>
    <w:p>
      <w:pPr>
        <w:adjustRightInd w:val="0"/>
        <w:snapToGrid w:val="0"/>
        <w:spacing w:before="100" w:beforeAutospacing="1" w:after="100" w:afterAutospacing="1"/>
        <w:jc w:val="center"/>
        <w:sectPr>
          <w:headerReference r:id="rId3" w:type="first"/>
          <w:footerReference r:id="rId6" w:type="first"/>
          <w:footerReference r:id="rId4" w:type="default"/>
          <w:footerReference r:id="rId5" w:type="even"/>
          <w:pgSz w:w="11906" w:h="16838"/>
          <w:pgMar w:top="1440" w:right="1486" w:bottom="1440" w:left="1380" w:header="851" w:footer="992" w:gutter="0"/>
          <w:pgNumType w:fmt="decimal" w:start="1"/>
          <w:cols w:space="720" w:num="1"/>
          <w:docGrid w:type="lines" w:linePitch="312" w:charSpace="0"/>
        </w:sectPr>
      </w:pPr>
      <w:r>
        <w:rPr>
          <w:rFonts w:hint="default" w:ascii="宋体" w:hAnsi="Proxima Nova Rg" w:eastAsia="微软雅黑" w:cs="Proxima Nova Rg"/>
          <w:sz w:val="44"/>
          <w:szCs w:val="44"/>
          <w:lang w:val="en-US" w:eastAsia="zh-CN" w:bidi="ar-SA"/>
        </w:rPr>
        <w:pict>
          <v:shape id="图片 3" o:spid="_x0000_s1025" o:spt="75" type="#_x0000_t75" style="position:absolute;left:0pt;margin-left:-98.25pt;margin-top:282.15pt;height:88.5pt;width:596.7pt;mso-position-horizontal-relative:margin;z-index:-251657216;mso-width-relative:page;mso-height-relative:page;" fillcolor="#FFFFFF" filled="f" o:preferrelative="t" stroked="f" coordsize="21600,21600">
            <v:path/>
            <v:fill on="f" color2="#FFFFFF" focussize="0,0"/>
            <v:stroke on="f"/>
            <v:imagedata r:id="rId14" gain="65536f" blacklevel="0f" gamma="0" o:title=""/>
            <o:lock v:ext="edit" position="f" selection="f" grouping="f" rotation="f" cropping="f" text="f" aspectratio="t"/>
          </v:shape>
        </w:pict>
      </w:r>
      <w:r>
        <w:rPr>
          <w:rFonts w:hint="eastAsia" w:hAnsi="Proxima Nova Rg" w:eastAsia="微软雅黑" w:cs="Proxima Nova Rg"/>
          <w:sz w:val="44"/>
          <w:szCs w:val="44"/>
          <w:lang w:val="en-US" w:eastAsia="zh-CN" w:bidi="ar-SA"/>
        </w:rPr>
        <w:t>Stress Test</w:t>
      </w:r>
      <w:r>
        <w:rPr>
          <w:rFonts w:hint="default" w:ascii="宋体" w:hAnsi="Proxima Nova Rg" w:eastAsia="微软雅黑" w:cs="Proxima Nova Rg"/>
          <w:sz w:val="44"/>
          <w:szCs w:val="44"/>
          <w:lang w:val="en-US" w:eastAsia="zh-CN" w:bidi="ar-SA"/>
        </w:rPr>
        <w:t xml:space="preserve"> Check Report</w:t>
      </w:r>
    </w:p>
    <w:p>
      <w:pPr>
        <w:pStyle w:val="2"/>
        <w:pageBreakBefore/>
        <w:adjustRightInd w:val="0"/>
        <w:snapToGrid w:val="0"/>
        <w:jc w:val="center"/>
        <w:rPr>
          <w:rFonts w:hint="default" w:ascii="宋体" w:hAnsi="Proxima Nova Rg" w:eastAsia="微软雅黑" w:cs="Proxima Nova Rg"/>
          <w:b w:val="0"/>
          <w:sz w:val="40"/>
          <w:szCs w:val="52"/>
          <w:lang w:eastAsia="zh-CN"/>
        </w:rPr>
      </w:pPr>
      <w:bookmarkStart w:id="0" w:name="_Toc19962"/>
      <w:r>
        <w:rPr>
          <w:rFonts w:hint="default" w:ascii="宋体" w:hAnsi="Proxima Nova Rg" w:eastAsia="微软雅黑" w:cs="Proxima Nova Rg"/>
          <w:b w:val="0"/>
          <w:sz w:val="40"/>
          <w:szCs w:val="52"/>
          <w:lang w:val="en-US" w:eastAsia="zh-CN"/>
        </w:rPr>
        <w:t>File Information</w:t>
      </w:r>
      <w:bookmarkEnd w:id="0"/>
    </w:p>
    <w:p>
      <w:pPr>
        <w:adjustRightInd w:val="0"/>
        <w:snapToGrid w:val="0"/>
        <w:rPr>
          <w:rFonts w:hint="default" w:ascii="宋体" w:hAnsi="Proxima Nova Rg" w:eastAsia="微软雅黑" w:cs="Proxima Nova Rg"/>
          <w:vanish/>
          <w:sz w:val="18"/>
        </w:rPr>
      </w:pPr>
    </w:p>
    <w:tbl>
      <w:tblPr>
        <w:tblStyle w:val="27"/>
        <w:tblpPr w:leftFromText="180" w:rightFromText="180" w:vertAnchor="text" w:horzAnchor="margin" w:tblpXSpec="center" w:tblpY="87"/>
        <w:tblOverlap w:val="never"/>
        <w:tblW w:w="9074" w:type="dxa"/>
        <w:tblInd w:w="-157" w:type="dxa"/>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
      <w:tblGrid>
        <w:gridCol w:w="1876"/>
        <w:gridCol w:w="2123"/>
        <w:gridCol w:w="2123"/>
        <w:gridCol w:w="2952"/>
      </w:tblGrid>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left"/>
              <w:rPr>
                <w:rFonts w:hint="default" w:ascii="宋体" w:hAnsi="Proxima Nova Rg" w:eastAsia="微软雅黑" w:cs="Proxima Nova Rg"/>
                <w:sz w:val="24"/>
                <w:szCs w:val="24"/>
                <w:lang w:eastAsia="zh-CN"/>
              </w:rPr>
            </w:pPr>
            <w:r>
              <w:rPr>
                <w:rFonts w:hint="default" w:ascii="宋体" w:hAnsi="Proxima Nova Rg" w:eastAsia="微软雅黑" w:cs="Proxima Nova Rg"/>
                <w:sz w:val="24"/>
                <w:szCs w:val="24"/>
                <w:lang w:val="en-US" w:eastAsia="zh-CN"/>
              </w:rPr>
              <w:t>Category</w:t>
            </w:r>
          </w:p>
        </w:tc>
        <w:tc>
          <w:tcPr>
            <w:tcW w:w="2123" w:type="dxa"/>
            <w:shd w:val="clear" w:color="auto" w:fill="auto"/>
            <w:vAlign w:val="center"/>
          </w:tcPr>
          <w:p>
            <w:pPr>
              <w:adjustRightInd w:val="0"/>
              <w:snapToGrid w:val="0"/>
              <w:rPr>
                <w:rFonts w:hint="default" w:ascii="宋体" w:hAnsi="Proxima Nova Rg" w:eastAsia="微软雅黑" w:cs="Proxima Nova Rg"/>
                <w:bCs/>
                <w:sz w:val="24"/>
                <w:szCs w:val="24"/>
                <w:u w:val="single"/>
                <w:lang w:eastAsia="zh-CN"/>
              </w:rPr>
            </w:pPr>
            <w:r>
              <w:rPr>
                <w:rFonts w:hint="eastAsia" w:hAnsi="Proxima Nova Rg" w:eastAsia="微软雅黑" w:cs="Proxima Nova Rg"/>
                <w:bCs/>
                <w:sz w:val="24"/>
                <w:szCs w:val="24"/>
                <w:lang w:val="en-US" w:eastAsia="zh-CN"/>
              </w:rPr>
              <w:t>Stress Test</w:t>
            </w:r>
            <w:r>
              <w:rPr>
                <w:rFonts w:hint="eastAsia" w:ascii="宋体" w:hAnsi="Proxima Nova Rg" w:eastAsia="微软雅黑" w:cs="Proxima Nova Rg"/>
                <w:bCs/>
                <w:sz w:val="24"/>
                <w:szCs w:val="24"/>
                <w:lang w:val="en-US" w:eastAsia="zh-CN"/>
              </w:rPr>
              <w:t xml:space="preserve"> Check </w:t>
            </w:r>
            <w:r>
              <w:rPr>
                <w:rFonts w:hint="default" w:ascii="宋体" w:hAnsi="Proxima Nova Rg" w:eastAsia="微软雅黑" w:cs="Proxima Nova Rg"/>
                <w:bCs/>
                <w:sz w:val="24"/>
                <w:szCs w:val="24"/>
                <w:lang w:val="en-US" w:eastAsia="zh-CN"/>
              </w:rPr>
              <w:t>Report</w:t>
            </w:r>
          </w:p>
        </w:tc>
        <w:tc>
          <w:tcPr>
            <w:tcW w:w="2123" w:type="dxa"/>
            <w:shd w:val="clear" w:color="auto" w:fill="E6E6E6"/>
            <w:vAlign w:val="center"/>
          </w:tcPr>
          <w:p>
            <w:pPr>
              <w:adjustRightInd w:val="0"/>
              <w:snapToGrid w:val="0"/>
              <w:jc w:val="left"/>
              <w:rPr>
                <w:rFonts w:hint="default" w:ascii="宋体" w:hAnsi="Proxima Nova Rg" w:eastAsia="微软雅黑" w:cs="Proxima Nova Rg"/>
                <w:bCs/>
                <w:sz w:val="24"/>
                <w:szCs w:val="24"/>
                <w:lang w:eastAsia="zh-CN"/>
              </w:rPr>
            </w:pPr>
            <w:r>
              <w:rPr>
                <w:rFonts w:hint="default" w:ascii="宋体" w:hAnsi="Proxima Nova Rg" w:eastAsia="微软雅黑" w:cs="Proxima Nova Rg"/>
                <w:sz w:val="24"/>
                <w:szCs w:val="24"/>
                <w:lang w:val="en-US" w:eastAsia="zh-CN"/>
              </w:rPr>
              <w:t>Version No.</w:t>
            </w:r>
          </w:p>
        </w:tc>
        <w:tc>
          <w:tcPr>
            <w:tcW w:w="2952" w:type="dxa"/>
            <w:vAlign w:val="center"/>
          </w:tcPr>
          <w:p>
            <w:pPr>
              <w:adjustRightInd w:val="0"/>
              <w:snapToGrid w:val="0"/>
              <w:rPr>
                <w:rFonts w:hint="default" w:ascii="宋体" w:hAnsi="Proxima Nova Rg" w:eastAsia="微软雅黑" w:cs="Proxima Nova Rg"/>
                <w:bCs/>
                <w:sz w:val="24"/>
                <w:szCs w:val="24"/>
              </w:rPr>
            </w:pPr>
            <w:r>
              <w:rPr>
                <w:rFonts w:hint="default" w:ascii="宋体" w:hAnsi="Proxima Nova Rg" w:eastAsia="微软雅黑" w:cs="Proxima Nova Rg"/>
                <w:bCs/>
                <w:sz w:val="24"/>
                <w:szCs w:val="24"/>
              </w:rPr>
              <w:t>V1.0</w:t>
            </w:r>
          </w:p>
        </w:tc>
      </w:tr>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left"/>
              <w:rPr>
                <w:rFonts w:hint="default" w:ascii="宋体" w:hAnsi="Proxima Nova Rg" w:eastAsia="微软雅黑" w:cs="Proxima Nova Rg"/>
                <w:sz w:val="24"/>
                <w:szCs w:val="24"/>
                <w:lang w:eastAsia="zh-CN"/>
              </w:rPr>
            </w:pPr>
            <w:bookmarkStart w:id="1" w:name="_Hlt39393764"/>
            <w:bookmarkEnd w:id="1"/>
            <w:bookmarkStart w:id="2" w:name="_Hlt39393716"/>
            <w:bookmarkEnd w:id="2"/>
            <w:r>
              <w:rPr>
                <w:rFonts w:hint="default" w:ascii="宋体" w:hAnsi="Proxima Nova Rg" w:eastAsia="微软雅黑" w:cs="Proxima Nova Rg"/>
                <w:sz w:val="24"/>
                <w:szCs w:val="24"/>
                <w:lang w:val="en-US" w:eastAsia="zh-CN"/>
              </w:rPr>
              <w:t>Date</w:t>
            </w:r>
          </w:p>
        </w:tc>
        <w:tc>
          <w:tcPr>
            <w:tcW w:w="2123" w:type="dxa"/>
            <w:shd w:val="clear" w:color="auto" w:fill="auto"/>
            <w:vAlign w:val="center"/>
          </w:tcPr>
          <w:p>
            <w:pPr>
              <w:adjustRightInd w:val="0"/>
              <w:snapToGrid w:val="0"/>
              <w:rPr>
                <w:rFonts w:hint="default" w:ascii="宋体" w:hAnsi="Proxima Nova Rg" w:eastAsia="微软雅黑" w:cs="Proxima Nova Rg"/>
                <w:bCs/>
                <w:sz w:val="24"/>
                <w:szCs w:val="24"/>
              </w:rPr>
            </w:pPr>
          </w:p>
        </w:tc>
        <w:tc>
          <w:tcPr>
            <w:tcW w:w="2123" w:type="dxa"/>
            <w:shd w:val="clear" w:color="auto" w:fill="E6E6E6"/>
            <w:vAlign w:val="center"/>
          </w:tcPr>
          <w:p>
            <w:pPr>
              <w:adjustRightInd w:val="0"/>
              <w:snapToGrid w:val="0"/>
              <w:jc w:val="left"/>
              <w:rPr>
                <w:rFonts w:hint="default" w:ascii="宋体" w:hAnsi="Proxima Nova Rg" w:eastAsia="微软雅黑" w:cs="Proxima Nova Rg"/>
                <w:bCs/>
                <w:sz w:val="24"/>
                <w:szCs w:val="24"/>
                <w:lang w:eastAsia="zh-CN"/>
              </w:rPr>
            </w:pPr>
            <w:r>
              <w:rPr>
                <w:rFonts w:hint="default" w:ascii="宋体" w:hAnsi="Proxima Nova Rg" w:eastAsia="微软雅黑" w:cs="Proxima Nova Rg"/>
                <w:sz w:val="24"/>
                <w:szCs w:val="24"/>
                <w:lang w:val="en-US" w:eastAsia="zh-CN"/>
              </w:rPr>
              <w:t>Author</w:t>
            </w:r>
          </w:p>
        </w:tc>
        <w:tc>
          <w:tcPr>
            <w:tcW w:w="2952" w:type="dxa"/>
            <w:vAlign w:val="center"/>
          </w:tcPr>
          <w:p>
            <w:pPr>
              <w:adjustRightInd w:val="0"/>
              <w:snapToGrid w:val="0"/>
              <w:rPr>
                <w:rFonts w:hint="default" w:ascii="宋体" w:hAnsi="Proxima Nova Rg" w:eastAsia="微软雅黑" w:cs="Proxima Nova Rg"/>
                <w:bCs/>
                <w:sz w:val="24"/>
                <w:szCs w:val="24"/>
              </w:rPr>
            </w:pPr>
          </w:p>
        </w:tc>
      </w:tr>
    </w:tbl>
    <w:p>
      <w:pPr>
        <w:adjustRightInd w:val="0"/>
        <w:snapToGrid w:val="0"/>
        <w:rPr>
          <w:rFonts w:hint="default" w:ascii="宋体" w:hAnsi="Proxima Nova Rg" w:eastAsia="微软雅黑" w:cs="Proxima Nova Rg"/>
          <w:vanish/>
          <w:sz w:val="21"/>
          <w:szCs w:val="21"/>
        </w:rPr>
      </w:pPr>
    </w:p>
    <w:p>
      <w:pPr>
        <w:adjustRightInd w:val="0"/>
        <w:snapToGrid w:val="0"/>
        <w:rPr>
          <w:rFonts w:hint="default" w:ascii="宋体" w:hAnsi="Proxima Nova Rg" w:eastAsia="微软雅黑" w:cs="Proxima Nova Rg"/>
          <w:vanish/>
          <w:sz w:val="21"/>
          <w:szCs w:val="21"/>
        </w:rPr>
      </w:pPr>
    </w:p>
    <w:p>
      <w:pPr>
        <w:adjustRightInd w:val="0"/>
        <w:snapToGrid w:val="0"/>
        <w:rPr>
          <w:rFonts w:hint="default" w:ascii="宋体" w:hAnsi="Proxima Nova Rg" w:eastAsia="微软雅黑" w:cs="Proxima Nova Rg"/>
          <w:vanish/>
          <w:sz w:val="21"/>
          <w:szCs w:val="21"/>
        </w:rPr>
      </w:pPr>
    </w:p>
    <w:p>
      <w:pPr>
        <w:adjustRightInd w:val="0"/>
        <w:snapToGrid w:val="0"/>
        <w:spacing w:after="163"/>
        <w:ind w:firstLine="420"/>
        <w:rPr>
          <w:rFonts w:hint="default" w:ascii="宋体" w:hAnsi="Proxima Nova Rg" w:eastAsia="微软雅黑" w:cs="Proxima Nova Rg"/>
          <w:b/>
          <w:i w:val="0"/>
          <w:color w:val="000000"/>
          <w:sz w:val="21"/>
          <w:u w:val="none"/>
          <w:shd w:val="clear" w:color="auto" w:fill="FFFFFF"/>
          <w:lang w:val="en-US" w:eastAsia="zh-CN"/>
        </w:rPr>
      </w:pPr>
      <w:r>
        <w:rPr>
          <w:rFonts w:hint="default" w:ascii="宋体" w:hAnsi="Proxima Nova Rg" w:eastAsia="微软雅黑" w:cs="Proxima Nova Rg"/>
          <w:b/>
          <w:i w:val="0"/>
          <w:color w:val="000000"/>
          <w:sz w:val="24"/>
          <w:szCs w:val="24"/>
          <w:u w:val="none"/>
          <w:shd w:val="clear" w:color="auto" w:fill="FFFFFF"/>
        </w:rPr>
        <w:fldChar w:fldCharType="begin"/>
      </w:r>
      <w:r>
        <w:rPr>
          <w:rFonts w:hint="default" w:ascii="宋体" w:hAnsi="Proxima Nova Rg" w:eastAsia="微软雅黑" w:cs="Proxima Nova Rg"/>
          <w:b/>
          <w:i w:val="0"/>
          <w:color w:val="000000"/>
          <w:sz w:val="24"/>
          <w:szCs w:val="24"/>
          <w:u w:val="none"/>
          <w:shd w:val="clear" w:color="auto" w:fill="FFFFFF"/>
        </w:rPr>
        <w:instrText xml:space="preserve">HYPERLINK "https://cn.bing.com/dict/search?q=Copyright&amp;FORM=BDVSP6&amp;mkt=zh-cn"</w:instrText>
      </w:r>
      <w:r>
        <w:rPr>
          <w:rFonts w:hint="default" w:ascii="宋体" w:hAnsi="Proxima Nova Rg" w:eastAsia="微软雅黑" w:cs="Proxima Nova Rg"/>
          <w:b/>
          <w:i w:val="0"/>
          <w:color w:val="000000"/>
          <w:sz w:val="24"/>
          <w:szCs w:val="24"/>
          <w:u w:val="none"/>
          <w:shd w:val="clear" w:color="auto" w:fill="FFFFFF"/>
        </w:rPr>
        <w:fldChar w:fldCharType="separate"/>
      </w:r>
      <w:r>
        <w:rPr>
          <w:rFonts w:hint="default" w:ascii="宋体" w:hAnsi="Proxima Nova Rg" w:eastAsia="微软雅黑" w:cs="Proxima Nova Rg"/>
          <w:b/>
          <w:i w:val="0"/>
          <w:color w:val="000000"/>
          <w:sz w:val="24"/>
          <w:szCs w:val="24"/>
          <w:u w:val="none"/>
          <w:shd w:val="clear" w:color="auto" w:fill="FFFFFF"/>
        </w:rPr>
        <w:t>Copyright</w:t>
      </w:r>
      <w:r>
        <w:rPr>
          <w:rFonts w:hint="default" w:ascii="宋体" w:hAnsi="Proxima Nova Rg" w:eastAsia="微软雅黑" w:cs="Proxima Nova Rg"/>
          <w:b/>
          <w:i w:val="0"/>
          <w:color w:val="000000"/>
          <w:sz w:val="24"/>
          <w:szCs w:val="24"/>
          <w:u w:val="none"/>
          <w:shd w:val="clear" w:color="auto" w:fill="FFFFFF"/>
        </w:rPr>
        <w:fldChar w:fldCharType="end"/>
      </w:r>
      <w:r>
        <w:rPr>
          <w:rFonts w:hint="default" w:ascii="宋体" w:hAnsi="Proxima Nova Rg" w:eastAsia="微软雅黑" w:cs="Proxima Nova Rg"/>
          <w:b/>
          <w:i w:val="0"/>
          <w:color w:val="000000"/>
          <w:sz w:val="24"/>
          <w:szCs w:val="24"/>
          <w:u w:val="none"/>
          <w:shd w:val="clear" w:color="auto" w:fill="FFFFFF"/>
          <w:lang w:val="en-US" w:eastAsia="zh-CN"/>
        </w:rPr>
        <w:t xml:space="preserve"> Notice:</w:t>
      </w:r>
    </w:p>
    <w:p>
      <w:pPr>
        <w:adjustRightInd w:val="0"/>
        <w:snapToGrid w:val="0"/>
        <w:spacing w:after="163"/>
        <w:ind w:firstLine="420"/>
        <w:rPr>
          <w:rFonts w:hint="default" w:ascii="宋体" w:hAnsi="Proxima Nova Rg" w:cs="Proxima Nova Rg"/>
          <w:sz w:val="24"/>
          <w:szCs w:val="24"/>
          <w:lang w:val="en-US"/>
        </w:rPr>
      </w:pPr>
      <w:r>
        <w:rPr>
          <w:rFonts w:hint="default" w:ascii="宋体" w:hAnsi="Proxima Nova Rg" w:cs="Proxima Nova Rg"/>
          <w:sz w:val="24"/>
          <w:szCs w:val="24"/>
          <w:lang w:val="en-US" w:eastAsia="zh-CN"/>
        </w:rPr>
        <w:t>All of the information and material inclusive of text, images, photos, suggestions and processes are owned by Sangfor Technologies Inc., and protected by the active copyright law and intellectual property law. Reproduction and distribution of the contents without written permission of Sangfor is prohibited.</w:t>
      </w:r>
    </w:p>
    <w:p>
      <w:pPr>
        <w:pageBreakBefore/>
        <w:adjustRightInd w:val="0"/>
        <w:snapToGrid w:val="0"/>
        <w:jc w:val="center"/>
        <w:rPr>
          <w:rFonts w:hint="default" w:ascii="宋体" w:hAnsi="Proxima Nova Rg" w:eastAsia="微软雅黑" w:cs="Proxima Nova Rg"/>
          <w:b w:val="0"/>
          <w:sz w:val="40"/>
          <w:szCs w:val="52"/>
        </w:rPr>
      </w:pPr>
      <w:r>
        <w:rPr>
          <w:rFonts w:hint="default" w:ascii="宋体" w:hAnsi="Proxima Nova Rg" w:eastAsia="微软雅黑" w:cs="Proxima Nova Rg"/>
          <w:b w:val="0"/>
          <w:bCs/>
          <w:color w:val="365F91"/>
          <w:sz w:val="40"/>
          <w:szCs w:val="52"/>
          <w:lang w:val="en-US" w:eastAsia="zh-CN" w:bidi="ar-SA"/>
        </w:rPr>
        <w:fldChar w:fldCharType="begin"/>
      </w:r>
      <w:r>
        <w:rPr>
          <w:rFonts w:hint="default" w:ascii="宋体" w:hAnsi="Proxima Nova Rg" w:eastAsia="微软雅黑" w:cs="Proxima Nova Rg"/>
          <w:b w:val="0"/>
          <w:bCs/>
          <w:color w:val="365F91"/>
          <w:sz w:val="40"/>
          <w:szCs w:val="52"/>
          <w:lang w:val="en-US" w:eastAsia="zh-CN" w:bidi="ar-SA"/>
        </w:rPr>
        <w:instrText xml:space="preserve">HYPERLINK "https://cn.bing.com/dict/search?q=Confidential&amp;FORM=BDVSP6&amp;mkt=zh-cn"</w:instrText>
      </w:r>
      <w:r>
        <w:rPr>
          <w:rFonts w:hint="default" w:ascii="宋体" w:hAnsi="Proxima Nova Rg" w:eastAsia="微软雅黑" w:cs="Proxima Nova Rg"/>
          <w:b w:val="0"/>
          <w:bCs/>
          <w:color w:val="365F91"/>
          <w:sz w:val="40"/>
          <w:szCs w:val="52"/>
          <w:lang w:val="en-US" w:eastAsia="zh-CN" w:bidi="ar-SA"/>
        </w:rPr>
        <w:fldChar w:fldCharType="separate"/>
      </w:r>
      <w:r>
        <w:rPr>
          <w:rFonts w:hint="default" w:ascii="宋体" w:hAnsi="Proxima Nova Rg" w:eastAsia="微软雅黑" w:cs="Proxima Nova Rg"/>
          <w:b w:val="0"/>
          <w:bCs/>
          <w:color w:val="365F91"/>
          <w:sz w:val="40"/>
          <w:szCs w:val="52"/>
          <w:lang w:val="en-US" w:eastAsia="zh-CN" w:bidi="ar-SA"/>
        </w:rPr>
        <w:t>Confidential</w:t>
      </w:r>
      <w:r>
        <w:rPr>
          <w:rFonts w:hint="default" w:ascii="宋体" w:hAnsi="Proxima Nova Rg" w:eastAsia="微软雅黑" w:cs="Proxima Nova Rg"/>
          <w:b w:val="0"/>
          <w:bCs/>
          <w:color w:val="365F91"/>
          <w:sz w:val="40"/>
          <w:szCs w:val="52"/>
          <w:lang w:val="en-US" w:eastAsia="zh-CN" w:bidi="ar-SA"/>
        </w:rPr>
        <w:fldChar w:fldCharType="end"/>
      </w:r>
      <w:r>
        <w:rPr>
          <w:rFonts w:hint="default" w:ascii="宋体" w:hAnsi="Proxima Nova Rg" w:eastAsia="微软雅黑" w:cs="Proxima Nova Rg"/>
          <w:b w:val="0"/>
          <w:bCs/>
          <w:color w:val="365F91"/>
          <w:sz w:val="40"/>
          <w:szCs w:val="52"/>
          <w:lang w:val="en-US" w:eastAsia="zh-CN" w:bidi="ar-SA"/>
        </w:rPr>
        <w:t xml:space="preserve"> </w:t>
      </w:r>
      <w:r>
        <w:rPr>
          <w:rFonts w:hint="default" w:ascii="宋体" w:hAnsi="Proxima Nova Rg" w:eastAsia="微软雅黑" w:cs="Proxima Nova Rg"/>
          <w:b w:val="0"/>
          <w:bCs/>
          <w:color w:val="365F91"/>
          <w:sz w:val="40"/>
          <w:szCs w:val="52"/>
          <w:lang w:val="en-US" w:eastAsia="zh-CN" w:bidi="ar-SA"/>
        </w:rPr>
        <w:fldChar w:fldCharType="begin"/>
      </w:r>
      <w:r>
        <w:rPr>
          <w:rFonts w:hint="default" w:ascii="宋体" w:hAnsi="Proxima Nova Rg" w:eastAsia="微软雅黑" w:cs="Proxima Nova Rg"/>
          <w:b w:val="0"/>
          <w:bCs/>
          <w:color w:val="365F91"/>
          <w:sz w:val="40"/>
          <w:szCs w:val="52"/>
          <w:lang w:val="en-US" w:eastAsia="zh-CN" w:bidi="ar-SA"/>
        </w:rPr>
        <w:instrText xml:space="preserve">HYPERLINK "https://cn.bing.com/dict/search?q=Declaration&amp;FORM=BDVSP6&amp;mkt=zh-cn"</w:instrText>
      </w:r>
      <w:r>
        <w:rPr>
          <w:rFonts w:hint="default" w:ascii="宋体" w:hAnsi="Proxima Nova Rg" w:eastAsia="微软雅黑" w:cs="Proxima Nova Rg"/>
          <w:b w:val="0"/>
          <w:bCs/>
          <w:color w:val="365F91"/>
          <w:sz w:val="40"/>
          <w:szCs w:val="52"/>
          <w:lang w:val="en-US" w:eastAsia="zh-CN" w:bidi="ar-SA"/>
        </w:rPr>
        <w:fldChar w:fldCharType="separate"/>
      </w:r>
      <w:r>
        <w:rPr>
          <w:rFonts w:hint="default" w:ascii="宋体" w:hAnsi="Proxima Nova Rg" w:eastAsia="微软雅黑" w:cs="Proxima Nova Rg"/>
          <w:b w:val="0"/>
          <w:bCs/>
          <w:color w:val="365F91"/>
          <w:sz w:val="40"/>
          <w:szCs w:val="52"/>
          <w:lang w:val="en-US" w:eastAsia="zh-CN" w:bidi="ar-SA"/>
        </w:rPr>
        <w:t>Declaration</w:t>
      </w:r>
      <w:r>
        <w:rPr>
          <w:rFonts w:hint="default" w:ascii="宋体" w:hAnsi="Proxima Nova Rg" w:eastAsia="微软雅黑" w:cs="Proxima Nova Rg"/>
          <w:b w:val="0"/>
          <w:bCs/>
          <w:color w:val="365F91"/>
          <w:sz w:val="40"/>
          <w:szCs w:val="52"/>
          <w:lang w:val="en-US" w:eastAsia="zh-CN" w:bidi="ar-SA"/>
        </w:rPr>
        <w:fldChar w:fldCharType="end"/>
      </w:r>
    </w:p>
    <w:p>
      <w:pPr>
        <w:rPr>
          <w:rFonts w:hint="default" w:ascii="宋体" w:hAnsi="Proxima Nova Rg" w:eastAsia="微软雅黑" w:cs="Proxima Nova Rg"/>
        </w:rPr>
      </w:pPr>
    </w:p>
    <w:p>
      <w:pPr>
        <w:adjustRightInd w:val="0"/>
        <w:snapToGrid w:val="0"/>
        <w:spacing w:after="163" w:line="360" w:lineRule="auto"/>
        <w:ind w:firstLine="420"/>
        <w:rPr>
          <w:rFonts w:hint="default" w:ascii="宋体" w:hAnsi="Proxima Nova Rg" w:eastAsia="微软雅黑" w:cs="Proxima Nova Rg"/>
          <w:kern w:val="2"/>
          <w:sz w:val="24"/>
          <w:szCs w:val="24"/>
          <w:lang w:val="en-US" w:eastAsia="zh-CN" w:bidi="ar-SA"/>
        </w:rPr>
      </w:pPr>
      <w:r>
        <w:rPr>
          <w:rFonts w:hint="default" w:ascii="宋体" w:hAnsi="Proxima Nova Rg" w:eastAsia="微软雅黑" w:cs="Proxima Nova Rg"/>
          <w:kern w:val="2"/>
          <w:sz w:val="24"/>
          <w:szCs w:val="24"/>
          <w:lang w:val="en-US" w:eastAsia="zh-CN" w:bidi="ar-SA"/>
        </w:rPr>
        <w:t>The use of information collected through our service shall be limited to the purpose of providing solutions and services for which our clients have engaged us, including network deployment, design, implementation, operation and maintenance and optimization. Any information that is obtained in connection with this service will remain confidential and will be disclosed only with your permission.</w:t>
      </w:r>
    </w:p>
    <w:p>
      <w:pPr>
        <w:pStyle w:val="74"/>
        <w:adjustRightInd w:val="0"/>
        <w:snapToGrid w:val="0"/>
        <w:spacing w:after="163"/>
        <w:ind w:firstLine="360"/>
        <w:rPr>
          <w:rFonts w:hint="default" w:ascii="宋体" w:hAnsi="Proxima Nova Rg" w:cs="Proxima Nova Rg"/>
          <w:sz w:val="18"/>
          <w:szCs w:val="21"/>
        </w:rPr>
      </w:pPr>
    </w:p>
    <w:p>
      <w:pPr>
        <w:pStyle w:val="74"/>
        <w:adjustRightInd w:val="0"/>
        <w:snapToGrid w:val="0"/>
        <w:spacing w:after="163"/>
        <w:ind w:firstLine="360"/>
        <w:rPr>
          <w:rFonts w:hint="default" w:ascii="宋体" w:hAnsi="Proxima Nova Rg" w:cs="Proxima Nova Rg"/>
          <w:sz w:val="18"/>
          <w:szCs w:val="21"/>
        </w:rPr>
      </w:pPr>
    </w:p>
    <w:p>
      <w:pPr>
        <w:pStyle w:val="74"/>
        <w:adjustRightInd w:val="0"/>
        <w:snapToGrid w:val="0"/>
        <w:spacing w:after="163"/>
        <w:ind w:firstLine="360"/>
        <w:rPr>
          <w:rFonts w:hint="default" w:ascii="宋体" w:hAnsi="Proxima Nova Rg" w:cs="Proxima Nova Rg"/>
          <w:sz w:val="18"/>
          <w:szCs w:val="21"/>
        </w:rPr>
      </w:pPr>
    </w:p>
    <w:p>
      <w:pPr>
        <w:pStyle w:val="74"/>
        <w:adjustRightInd w:val="0"/>
        <w:snapToGrid w:val="0"/>
        <w:spacing w:after="163"/>
        <w:ind w:firstLine="360"/>
        <w:rPr>
          <w:rFonts w:hint="default" w:ascii="宋体" w:hAnsi="Proxima Nova Rg" w:cs="Proxima Nova Rg"/>
          <w:sz w:val="18"/>
          <w:szCs w:val="21"/>
        </w:rPr>
      </w:pPr>
    </w:p>
    <w:p>
      <w:pPr>
        <w:pStyle w:val="74"/>
        <w:adjustRightInd w:val="0"/>
        <w:snapToGrid w:val="0"/>
        <w:spacing w:after="163"/>
        <w:ind w:firstLine="360"/>
        <w:rPr>
          <w:rFonts w:hint="default" w:ascii="宋体" w:hAnsi="Proxima Nova Rg" w:cs="Proxima Nova Rg"/>
          <w:sz w:val="18"/>
          <w:szCs w:val="21"/>
        </w:rPr>
      </w:pPr>
    </w:p>
    <w:p>
      <w:pPr>
        <w:pStyle w:val="74"/>
        <w:adjustRightInd w:val="0"/>
        <w:snapToGrid w:val="0"/>
        <w:spacing w:after="163"/>
        <w:ind w:firstLine="360"/>
        <w:rPr>
          <w:rFonts w:hint="default" w:ascii="宋体" w:hAnsi="Proxima Nova Rg" w:cs="Proxima Nova Rg"/>
          <w:sz w:val="18"/>
          <w:szCs w:val="21"/>
        </w:rPr>
      </w:pPr>
    </w:p>
    <w:p>
      <w:pPr>
        <w:pStyle w:val="74"/>
        <w:adjustRightInd w:val="0"/>
        <w:snapToGrid w:val="0"/>
        <w:spacing w:after="163"/>
        <w:ind w:firstLine="360"/>
        <w:rPr>
          <w:rFonts w:hint="default" w:ascii="宋体" w:hAnsi="Proxima Nova Rg" w:cs="Proxima Nova Rg"/>
          <w:sz w:val="18"/>
          <w:szCs w:val="21"/>
        </w:rPr>
      </w:pPr>
    </w:p>
    <w:p>
      <w:pPr>
        <w:pStyle w:val="74"/>
        <w:adjustRightInd w:val="0"/>
        <w:snapToGrid w:val="0"/>
        <w:spacing w:after="163"/>
        <w:ind w:right="420" w:firstLine="0" w:firstLineChars="0"/>
        <w:jc w:val="right"/>
        <w:rPr>
          <w:rFonts w:hint="default" w:ascii="宋体" w:hAnsi="Proxima Nova Rg" w:cs="Proxima Nova Rg"/>
          <w:sz w:val="24"/>
          <w:szCs w:val="24"/>
        </w:rPr>
      </w:pPr>
      <w:r>
        <w:rPr>
          <w:rFonts w:hint="default" w:ascii="宋体" w:hAnsi="Proxima Nova Rg" w:cs="Proxima Nova Rg"/>
          <w:sz w:val="24"/>
          <w:szCs w:val="24"/>
        </w:rPr>
        <w:t>Sangfor Technologies Inc.</w:t>
      </w:r>
    </w:p>
    <w:p>
      <w:pPr>
        <w:pStyle w:val="2"/>
        <w:pageBreakBefore/>
        <w:adjustRightInd w:val="0"/>
        <w:snapToGrid w:val="0"/>
        <w:jc w:val="center"/>
        <w:rPr>
          <w:rFonts w:hint="default" w:ascii="宋体" w:hAnsi="Proxima Nova Rg" w:eastAsia="微软雅黑" w:cs="Proxima Nova Rg"/>
          <w:b w:val="0"/>
          <w:sz w:val="40"/>
          <w:szCs w:val="52"/>
          <w:lang w:eastAsia="zh-CN"/>
        </w:rPr>
      </w:pPr>
      <w:bookmarkStart w:id="3" w:name="_Toc2091"/>
      <w:r>
        <w:rPr>
          <w:rFonts w:hint="default" w:ascii="宋体" w:hAnsi="Proxima Nova Rg" w:eastAsia="微软雅黑" w:cs="Proxima Nova Rg"/>
          <w:b w:val="0"/>
          <w:sz w:val="40"/>
          <w:szCs w:val="52"/>
          <w:lang w:val="en-US" w:eastAsia="zh-CN"/>
        </w:rPr>
        <w:t>Foreword</w:t>
      </w:r>
      <w:bookmarkEnd w:id="3"/>
    </w:p>
    <w:p>
      <w:pPr>
        <w:pStyle w:val="74"/>
        <w:adjustRightInd w:val="0"/>
        <w:snapToGrid w:val="0"/>
        <w:spacing w:beforeLines="100" w:after="163" w:line="360" w:lineRule="auto"/>
        <w:ind w:left="0" w:leftChars="0" w:firstLine="0" w:firstLineChars="0"/>
        <w:rPr>
          <w:rFonts w:hint="default" w:ascii="宋体" w:hAnsi="Proxima Nova Rg" w:cs="Proxima Nova Rg"/>
          <w:sz w:val="24"/>
          <w:szCs w:val="24"/>
          <w:lang w:val="en-US" w:eastAsia="zh-CN"/>
        </w:rPr>
      </w:pPr>
      <w:r>
        <w:rPr>
          <w:rFonts w:hint="default" w:ascii="宋体" w:hAnsi="Proxima Nova Rg" w:cs="Proxima Nova Rg"/>
          <w:sz w:val="24"/>
          <w:szCs w:val="24"/>
          <w:lang w:val="en-US" w:eastAsia="zh-CN"/>
        </w:rPr>
        <w:t>Dear Sirs/Madams,</w:t>
      </w:r>
    </w:p>
    <w:p>
      <w:pPr>
        <w:pStyle w:val="74"/>
        <w:adjustRightInd w:val="0"/>
        <w:snapToGrid w:val="0"/>
        <w:spacing w:beforeLines="100" w:after="163" w:line="360" w:lineRule="auto"/>
        <w:ind w:firstLine="420"/>
        <w:rPr>
          <w:rFonts w:hint="default" w:ascii="宋体" w:hAnsi="Proxima Nova Rg" w:cs="Proxima Nova Rg"/>
          <w:sz w:val="24"/>
          <w:szCs w:val="24"/>
        </w:rPr>
      </w:pPr>
      <w:r>
        <w:rPr>
          <w:rFonts w:hint="default" w:ascii="宋体" w:hAnsi="Proxima Nova Rg" w:cs="Proxima Nova Rg"/>
          <w:sz w:val="24"/>
          <w:szCs w:val="24"/>
          <w:lang w:val="en-US" w:eastAsia="zh-CN"/>
        </w:rPr>
        <w:t xml:space="preserve">Thanks for your consistent support and help. To make sure our devices serve your demands for normal business operation, we would like to ask for your cooperation on </w:t>
      </w:r>
      <w:r>
        <w:rPr>
          <w:rFonts w:hint="default" w:ascii="宋体" w:hAnsi="Proxima Nova Rg" w:cs="Proxima Nova Rg"/>
          <w:sz w:val="24"/>
          <w:szCs w:val="24"/>
          <w:u w:val="single"/>
        </w:rPr>
        <w:t xml:space="preserve"> </w:t>
      </w:r>
      <w:r>
        <w:rPr>
          <w:rFonts w:hint="default" w:ascii="宋体" w:hAnsi="Proxima Nova Rg" w:cs="Proxima Nova Rg"/>
          <w:sz w:val="24"/>
          <w:szCs w:val="24"/>
          <w:u w:val="single"/>
          <w:lang w:val="en-US" w:eastAsia="zh-CN"/>
        </w:rPr>
        <w:t xml:space="preserve">   </w:t>
      </w:r>
      <w:r>
        <w:rPr>
          <w:rFonts w:hint="default" w:ascii="宋体" w:hAnsi="Proxima Nova Rg" w:cs="Proxima Nova Rg"/>
          <w:sz w:val="24"/>
          <w:szCs w:val="24"/>
          <w:u w:val="single"/>
        </w:rPr>
        <w:t xml:space="preserve"> </w:t>
      </w:r>
      <w:r>
        <w:rPr>
          <w:rFonts w:hint="default" w:ascii="宋体" w:hAnsi="Proxima Nova Rg" w:cs="Proxima Nova Rg"/>
          <w:sz w:val="24"/>
          <w:szCs w:val="24"/>
          <w:u w:val="single"/>
          <w:lang w:val="en-US" w:eastAsia="zh-CN"/>
        </w:rPr>
        <w:t xml:space="preserve">     </w:t>
      </w:r>
      <w:r>
        <w:rPr>
          <w:rFonts w:hint="default" w:ascii="宋体" w:hAnsi="Proxima Nova Rg" w:cs="Proxima Nova Rg"/>
          <w:sz w:val="24"/>
          <w:szCs w:val="24"/>
          <w:lang w:val="en-US" w:eastAsia="zh-CN"/>
        </w:rPr>
        <w:t xml:space="preserve">     so that we can conduct a </w:t>
      </w:r>
      <w:r>
        <w:rPr>
          <w:rFonts w:hint="eastAsia" w:ascii="宋体" w:hAnsi="Proxima Nova Rg" w:cs="Proxima Nova Rg"/>
          <w:sz w:val="24"/>
          <w:szCs w:val="24"/>
          <w:lang w:val="en-US" w:eastAsia="zh-CN"/>
        </w:rPr>
        <w:t>stress test</w:t>
      </w:r>
      <w:r>
        <w:rPr>
          <w:rFonts w:hint="default" w:ascii="宋体" w:hAnsi="Proxima Nova Rg" w:cs="Proxima Nova Rg"/>
          <w:sz w:val="24"/>
          <w:szCs w:val="24"/>
          <w:lang w:val="en-US" w:eastAsia="zh-CN"/>
        </w:rPr>
        <w:t xml:space="preserve"> check to detect and eliminate underlying risks of the devices in advance, for which you can refer to details as listed in the content below.</w:t>
      </w:r>
    </w:p>
    <w:p>
      <w:pPr>
        <w:pStyle w:val="74"/>
        <w:adjustRightInd w:val="0"/>
        <w:snapToGrid w:val="0"/>
        <w:spacing w:beforeLines="100" w:after="163"/>
        <w:ind w:firstLine="420"/>
        <w:jc w:val="right"/>
        <w:rPr>
          <w:rFonts w:hint="default" w:ascii="宋体" w:hAnsi="Proxima Nova Rg" w:cs="Proxima Nova Rg"/>
          <w:sz w:val="21"/>
          <w:szCs w:val="21"/>
        </w:rPr>
      </w:pPr>
    </w:p>
    <w:p>
      <w:pPr>
        <w:pStyle w:val="74"/>
        <w:adjustRightInd w:val="0"/>
        <w:snapToGrid w:val="0"/>
        <w:spacing w:beforeLines="100" w:after="163"/>
        <w:ind w:firstLine="420"/>
        <w:jc w:val="right"/>
        <w:rPr>
          <w:rFonts w:hint="default" w:ascii="宋体" w:hAnsi="Proxima Nova Rg" w:cs="Proxima Nova Rg"/>
          <w:sz w:val="21"/>
          <w:szCs w:val="21"/>
        </w:rPr>
      </w:pPr>
    </w:p>
    <w:p>
      <w:pPr>
        <w:pStyle w:val="74"/>
        <w:adjustRightInd w:val="0"/>
        <w:snapToGrid w:val="0"/>
        <w:spacing w:beforeLines="100" w:after="163"/>
        <w:ind w:firstLine="420"/>
        <w:jc w:val="right"/>
        <w:rPr>
          <w:rFonts w:hint="default" w:ascii="宋体" w:hAnsi="Proxima Nova Rg" w:cs="Proxima Nova Rg"/>
          <w:sz w:val="21"/>
          <w:szCs w:val="21"/>
        </w:rPr>
      </w:pPr>
    </w:p>
    <w:p>
      <w:pPr>
        <w:pStyle w:val="74"/>
        <w:adjustRightInd w:val="0"/>
        <w:snapToGrid w:val="0"/>
        <w:spacing w:beforeLines="100" w:after="163"/>
        <w:ind w:firstLine="420"/>
        <w:jc w:val="right"/>
        <w:rPr>
          <w:rFonts w:hint="default" w:ascii="宋体" w:hAnsi="Proxima Nova Rg" w:cs="Proxima Nova Rg"/>
          <w:sz w:val="21"/>
          <w:szCs w:val="21"/>
        </w:rPr>
      </w:pPr>
    </w:p>
    <w:p>
      <w:pPr>
        <w:pStyle w:val="74"/>
        <w:wordWrap w:val="0"/>
        <w:adjustRightInd w:val="0"/>
        <w:snapToGrid w:val="0"/>
        <w:spacing w:beforeLines="100" w:after="163"/>
        <w:ind w:firstLine="420"/>
        <w:jc w:val="right"/>
        <w:rPr>
          <w:rFonts w:hint="default" w:ascii="宋体" w:hAnsi="Proxima Nova Rg" w:eastAsia="微软雅黑" w:cs="Proxima Nova Rg"/>
          <w:sz w:val="24"/>
          <w:szCs w:val="24"/>
          <w:lang w:eastAsia="zh-CN"/>
        </w:rPr>
      </w:pPr>
      <w:r>
        <w:rPr>
          <w:rFonts w:hint="default" w:ascii="宋体" w:hAnsi="Proxima Nova Rg" w:cs="Proxima Nova Rg"/>
          <w:sz w:val="24"/>
          <w:szCs w:val="24"/>
          <w:lang w:val="en-US" w:eastAsia="zh-CN"/>
        </w:rPr>
        <w:t>Thanks for your cooperation!</w:t>
      </w:r>
    </w:p>
    <w:p>
      <w:pPr>
        <w:pStyle w:val="77"/>
        <w:pageBreakBefore/>
        <w:widowControl/>
        <w:kinsoku/>
        <w:wordWrap/>
        <w:overflowPunct/>
        <w:topLinePunct w:val="0"/>
        <w:autoSpaceDE/>
        <w:autoSpaceDN/>
        <w:bidi w:val="0"/>
        <w:adjustRightInd w:val="0"/>
        <w:snapToGrid w:val="0"/>
        <w:spacing w:before="340" w:line="280" w:lineRule="exact"/>
        <w:jc w:val="center"/>
        <w:textAlignment w:val="auto"/>
        <w:outlineLvl w:val="0"/>
        <w:rPr>
          <w:rFonts w:hint="default" w:ascii="宋体" w:hAnsi="Proxima Nova Rg" w:eastAsia="微软雅黑" w:cs="Proxima Nova Rg"/>
          <w:color w:val="auto"/>
          <w:sz w:val="40"/>
          <w:szCs w:val="52"/>
          <w:lang w:val="zh-CN" w:eastAsia="zh-CN"/>
        </w:rPr>
      </w:pPr>
      <w:bookmarkStart w:id="4" w:name="_Toc30828"/>
      <w:r>
        <w:rPr>
          <w:rFonts w:hint="default" w:ascii="宋体" w:hAnsi="Proxima Nova Rg" w:eastAsia="微软雅黑" w:cs="Proxima Nova Rg"/>
          <w:color w:val="auto"/>
          <w:sz w:val="40"/>
          <w:szCs w:val="52"/>
          <w:lang w:val="en-US" w:eastAsia="zh-CN"/>
        </w:rPr>
        <w:t>Content</w:t>
      </w:r>
      <w:bookmarkEnd w:id="4"/>
    </w:p>
    <w:p>
      <w:pPr>
        <w:pStyle w:val="19"/>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rPr>
        <w:fldChar w:fldCharType="begin"/>
      </w:r>
      <w:r>
        <w:rPr>
          <w:rFonts w:hint="eastAsia" w:asciiTheme="minorEastAsia" w:hAnsiTheme="minorEastAsia" w:eastAsiaTheme="minorEastAsia" w:cstheme="minorEastAsia"/>
          <w:color w:val="365F90"/>
          <w:szCs w:val="32"/>
        </w:rPr>
        <w:instrText xml:space="preserve"> TOC \o "1-3" \h \z \u </w:instrText>
      </w:r>
      <w:r>
        <w:rPr>
          <w:rFonts w:hint="eastAsia" w:asciiTheme="minorEastAsia" w:hAnsiTheme="minorEastAsia" w:eastAsiaTheme="minorEastAsia" w:cstheme="minorEastAsia"/>
          <w:color w:val="365F90"/>
          <w:szCs w:val="32"/>
        </w:rPr>
        <w:fldChar w:fldCharType="separate"/>
      </w:r>
      <w:r>
        <w:rPr>
          <w:rFonts w:hint="eastAsia" w:asciiTheme="minorEastAsia" w:hAnsiTheme="minorEastAsia" w:eastAsiaTheme="minorEastAsia" w:cstheme="minorEastAsia"/>
          <w:color w:val="365F90"/>
          <w:szCs w:val="32"/>
        </w:rPr>
        <w:fldChar w:fldCharType="begin"/>
      </w:r>
      <w:r>
        <w:rPr>
          <w:rFonts w:hint="eastAsia" w:asciiTheme="minorEastAsia" w:hAnsiTheme="minorEastAsia" w:eastAsiaTheme="minorEastAsia" w:cstheme="minorEastAsia"/>
          <w:szCs w:val="32"/>
        </w:rPr>
        <w:instrText xml:space="preserve"> HYPERLINK \l _Toc19962 </w:instrText>
      </w:r>
      <w:r>
        <w:rPr>
          <w:rFonts w:hint="eastAsia" w:asciiTheme="minorEastAsia" w:hAnsiTheme="minorEastAsia" w:eastAsiaTheme="minorEastAsia" w:cstheme="minorEastAsia"/>
          <w:szCs w:val="32"/>
        </w:rPr>
        <w:fldChar w:fldCharType="separate"/>
      </w:r>
      <w:r>
        <w:rPr>
          <w:rFonts w:hint="eastAsia" w:asciiTheme="minorEastAsia" w:hAnsiTheme="minorEastAsia" w:eastAsiaTheme="minorEastAsia" w:cstheme="minorEastAsia"/>
          <w:szCs w:val="52"/>
          <w:lang w:val="en-US" w:eastAsia="zh-CN"/>
        </w:rPr>
        <w:t>File Information</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_Toc19962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rPr>
        <w:fldChar w:fldCharType="end"/>
      </w:r>
    </w:p>
    <w:p>
      <w:pPr>
        <w:pStyle w:val="19"/>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_Toc2091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szCs w:val="52"/>
          <w:lang w:val="en-US" w:eastAsia="zh-CN"/>
        </w:rPr>
        <w:t>Foreword</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_Toc2091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4</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19"/>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_Toc30828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szCs w:val="52"/>
          <w:lang w:val="en-US" w:eastAsia="zh-CN"/>
        </w:rPr>
        <w:t>Content</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_Toc30828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5</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19"/>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_Toc21663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szCs w:val="36"/>
          <w:lang w:val="en-US" w:eastAsia="zh-CN"/>
        </w:rPr>
        <w:t>Chapter 1 Overview</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_Toc21663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7</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24"/>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_Toc23765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rPr>
        <w:t xml:space="preserve">1.1 </w:t>
      </w:r>
      <w:r>
        <w:rPr>
          <w:rFonts w:hint="eastAsia" w:asciiTheme="minorEastAsia" w:hAnsiTheme="minorEastAsia" w:eastAsiaTheme="minorEastAsia" w:cstheme="minorEastAsia"/>
          <w:lang w:val="en-US" w:eastAsia="zh-CN"/>
        </w:rPr>
        <w:t>Stress Test Scope</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_Toc23765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7</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24"/>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_Toc17075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rPr>
        <w:t xml:space="preserve">1.2 </w:t>
      </w:r>
      <w:r>
        <w:rPr>
          <w:rFonts w:hint="eastAsia" w:asciiTheme="minorEastAsia" w:hAnsiTheme="minorEastAsia" w:eastAsiaTheme="minorEastAsia" w:cstheme="minorEastAsia"/>
          <w:lang w:val="en-US" w:eastAsia="zh-CN"/>
        </w:rPr>
        <w:t>Contact</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_Toc17075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7</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24"/>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_Toc22222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rPr>
        <w:t xml:space="preserve">1.3 </w:t>
      </w:r>
      <w:r>
        <w:rPr>
          <w:rFonts w:hint="eastAsia" w:asciiTheme="minorEastAsia" w:hAnsiTheme="minorEastAsia" w:eastAsiaTheme="minorEastAsia" w:cstheme="minorEastAsia"/>
          <w:lang w:val="en-US" w:eastAsia="zh-CN"/>
        </w:rPr>
        <w:t>Objectives</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_Toc22222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7</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24"/>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_Toc17871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rPr>
        <w:t xml:space="preserve">1.4 </w:t>
      </w:r>
      <w:r>
        <w:rPr>
          <w:rFonts w:hint="eastAsia" w:asciiTheme="minorEastAsia" w:hAnsiTheme="minorEastAsia" w:eastAsiaTheme="minorEastAsia" w:cstheme="minorEastAsia"/>
          <w:lang w:val="en-US" w:eastAsia="zh-CN"/>
        </w:rPr>
        <w:t>Marks and Connotations</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_Toc17871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7</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24"/>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_Toc16769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rPr>
        <w:t>1.5 Summary of abnormal problems</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_Toc16769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8</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19"/>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_Toc21559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szCs w:val="36"/>
          <w:lang w:val="en-US" w:eastAsia="zh-CN"/>
        </w:rPr>
        <w:t>Chapter 2 Inspection results</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_Toc21559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9</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24"/>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_Toc10982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bCs w:val="0"/>
        </w:rPr>
        <w:t xml:space="preserve">2.1 </w:t>
      </w:r>
      <w:r>
        <w:rPr>
          <w:rFonts w:hint="eastAsia" w:asciiTheme="minorEastAsia" w:hAnsiTheme="minorEastAsia" w:eastAsiaTheme="minorEastAsia" w:cstheme="minorEastAsia"/>
          <w:bCs w:val="0"/>
          <w:lang w:val="en-US" w:eastAsia="zh-CN"/>
        </w:rPr>
        <w:t>Smartctl Log</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_Toc10982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9</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24"/>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_Toc22997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bCs w:val="0"/>
        </w:rPr>
        <w:t xml:space="preserve">2.2 </w:t>
      </w:r>
      <w:r>
        <w:rPr>
          <w:rFonts w:hint="eastAsia" w:asciiTheme="minorEastAsia" w:hAnsiTheme="minorEastAsia" w:eastAsiaTheme="minorEastAsia" w:cstheme="minorEastAsia"/>
          <w:bCs w:val="0"/>
          <w:lang w:val="en-US" w:eastAsia="zh-CN"/>
        </w:rPr>
        <w:t>IPMI Log</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_Toc22997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9</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24"/>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_Toc21955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bCs w:val="0"/>
        </w:rPr>
        <w:t xml:space="preserve">2.3 </w:t>
      </w:r>
      <w:r>
        <w:rPr>
          <w:rFonts w:hint="eastAsia" w:asciiTheme="minorEastAsia" w:hAnsiTheme="minorEastAsia" w:eastAsiaTheme="minorEastAsia" w:cstheme="minorEastAsia"/>
          <w:bCs w:val="0"/>
          <w:lang w:val="en-US" w:eastAsia="zh-CN"/>
        </w:rPr>
        <w:t>Kernel Log</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_Toc21955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10</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24"/>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_Toc8890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bCs w:val="0"/>
          <w:lang w:val="en-US" w:eastAsia="zh-CN"/>
        </w:rPr>
        <w:t>2.4 Power Down</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_Toc8890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10</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24"/>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_Toc10431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bCs w:val="0"/>
          <w:lang w:val="en-US" w:eastAsia="zh-CN"/>
        </w:rPr>
        <w:t>2.5 Medium Disk Bad Sector Check</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_Toc10431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24"/>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_Toc611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bCs w:val="0"/>
          <w:lang w:val="en-US" w:eastAsia="zh-CN"/>
        </w:rPr>
        <w:t>2.6 Serve Disk Bad Sector Check</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_Toc611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12</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24"/>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_Toc23310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bCs w:val="0"/>
          <w:lang w:val="en-US" w:eastAsia="zh-CN"/>
        </w:rPr>
        <w:t>2.7 Medium Disk Performance Check</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_Toc23310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12</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24"/>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_Toc26164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bCs w:val="0"/>
          <w:lang w:val="en-US" w:eastAsia="zh-CN"/>
        </w:rPr>
        <w:t>2.8 Serve Disk Performance Check</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_Toc26164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13</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24"/>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_Toc29569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bCs w:val="0"/>
          <w:lang w:val="en-US" w:eastAsia="zh-CN"/>
        </w:rPr>
        <w:t>2.9 Medium Low Disk Check</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_Toc29569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13</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24"/>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_Toc13519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bCs w:val="0"/>
          <w:lang w:val="en-US" w:eastAsia="zh-CN"/>
        </w:rPr>
        <w:t>2.10 Serve Low Disk Check</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_Toc13519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14</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24"/>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_Toc5367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bCs w:val="0"/>
          <w:lang w:val="en-US" w:eastAsia="zh-CN"/>
        </w:rPr>
        <w:t>2.11 Medium Disk Read Scan</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_Toc5367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14</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24"/>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_Toc10549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bCs w:val="0"/>
          <w:lang w:val="en-US" w:eastAsia="zh-CN"/>
        </w:rPr>
        <w:t>2.12 Serve Disk Read Scan</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_Toc10549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15</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24"/>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_Toc11145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bCs w:val="0"/>
          <w:lang w:val="en-US" w:eastAsia="zh-CN"/>
        </w:rPr>
        <w:t>2.13 Memory ECC UECC Check</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_Toc11145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15</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24"/>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_Toc4047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bCs w:val="0"/>
          <w:lang w:val="en-US" w:eastAsia="zh-CN"/>
        </w:rPr>
        <w:t>2.14 Medium Memory Stress Test</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_Toc4047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16</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24"/>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_Toc26601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bCs w:val="0"/>
          <w:lang w:val="en-US" w:eastAsia="zh-CN"/>
        </w:rPr>
        <w:t>2.15 Severe Memory Stress Test</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_Toc26601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17</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24"/>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_Toc15564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bCs w:val="0"/>
          <w:lang w:val="en-US" w:eastAsia="zh-CN"/>
        </w:rPr>
        <w:t>2.16 Check Interfaces</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_Toc15564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17</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24"/>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_Toc8895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bCs w:val="0"/>
          <w:szCs w:val="32"/>
          <w:lang w:val="en-US" w:eastAsia="zh-CN"/>
        </w:rPr>
        <w:t>2.17 CPU Stress Test</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_Toc8895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18</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pStyle w:val="19"/>
        <w:widowControl/>
        <w:tabs>
          <w:tab w:val="right" w:leader="dot" w:pos="9026"/>
        </w:tabs>
        <w:kinsoku/>
        <w:wordWrap/>
        <w:overflowPunct/>
        <w:topLinePunct w:val="0"/>
        <w:autoSpaceDE/>
        <w:autoSpaceDN/>
        <w:bidi w:val="0"/>
        <w:adjustRightInd w:val="0"/>
        <w:snapToGrid w:val="0"/>
        <w:spacing w:line="2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365F90"/>
          <w:szCs w:val="32"/>
          <w:lang w:val="en-US" w:eastAsia="zh-CN" w:bidi="ar-SA"/>
        </w:rPr>
        <w:fldChar w:fldCharType="begin"/>
      </w:r>
      <w:r>
        <w:rPr>
          <w:rFonts w:hint="eastAsia" w:asciiTheme="minorEastAsia" w:hAnsiTheme="minorEastAsia" w:eastAsiaTheme="minorEastAsia" w:cstheme="minorEastAsia"/>
          <w:szCs w:val="32"/>
          <w:lang w:val="en-US" w:eastAsia="zh-CN" w:bidi="ar-SA"/>
        </w:rPr>
        <w:instrText xml:space="preserve"> HYPERLINK \l _Toc3713 </w:instrText>
      </w:r>
      <w:r>
        <w:rPr>
          <w:rFonts w:hint="eastAsia" w:asciiTheme="minorEastAsia" w:hAnsiTheme="minorEastAsia" w:eastAsiaTheme="minorEastAsia" w:cstheme="minorEastAsia"/>
          <w:szCs w:val="32"/>
          <w:lang w:val="en-US" w:eastAsia="zh-CN" w:bidi="ar-SA"/>
        </w:rPr>
        <w:fldChar w:fldCharType="separate"/>
      </w:r>
      <w:r>
        <w:rPr>
          <w:rFonts w:hint="eastAsia" w:asciiTheme="minorEastAsia" w:hAnsiTheme="minorEastAsia" w:eastAsiaTheme="minorEastAsia" w:cstheme="minorEastAsia"/>
          <w:lang w:val="en-US" w:eastAsia="zh-CN"/>
        </w:rPr>
        <w:t>Chapter 3 Contact Us</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_Toc3713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19</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365F90"/>
          <w:szCs w:val="32"/>
          <w:lang w:val="en-US" w:eastAsia="zh-CN" w:bidi="ar-SA"/>
        </w:rPr>
        <w:fldChar w:fldCharType="end"/>
      </w:r>
    </w:p>
    <w:p>
      <w:pPr>
        <w:widowControl/>
        <w:kinsoku/>
        <w:wordWrap/>
        <w:overflowPunct/>
        <w:topLinePunct w:val="0"/>
        <w:autoSpaceDE/>
        <w:autoSpaceDN/>
        <w:bidi w:val="0"/>
        <w:adjustRightInd w:val="0"/>
        <w:snapToGrid w:val="0"/>
        <w:spacing w:line="280" w:lineRule="exact"/>
        <w:textAlignment w:val="auto"/>
        <w:sectPr>
          <w:headerReference r:id="rId8" w:type="first"/>
          <w:footerReference r:id="rId10" w:type="first"/>
          <w:headerReference r:id="rId7" w:type="default"/>
          <w:footerReference r:id="rId9" w:type="default"/>
          <w:pgSz w:w="11906" w:h="16838"/>
          <w:pgMar w:top="1440" w:right="1440" w:bottom="1440" w:left="1440" w:header="850" w:footer="964" w:gutter="0"/>
          <w:pgNumType w:fmt="decimal"/>
          <w:cols w:space="720" w:num="1"/>
          <w:docGrid w:type="lines" w:linePitch="326" w:charSpace="0"/>
        </w:sectPr>
      </w:pPr>
      <w:r>
        <w:rPr>
          <w:rFonts w:hint="eastAsia" w:asciiTheme="minorEastAsia" w:hAnsiTheme="minorEastAsia" w:eastAsiaTheme="minorEastAsia" w:cstheme="minorEastAsia"/>
          <w:color w:val="365F90"/>
          <w:szCs w:val="32"/>
          <w:lang w:val="en-US" w:eastAsia="zh-CN" w:bidi="ar-SA"/>
        </w:rPr>
        <w:fldChar w:fldCharType="end"/>
      </w:r>
    </w:p>
    <w:p>
      <w:pPr>
        <w:pStyle w:val="81"/>
        <w:numPr>
          <w:ilvl w:val="0"/>
          <w:numId w:val="0"/>
        </w:numPr>
        <w:spacing w:before="468" w:after="156"/>
        <w:ind w:left="651" w:leftChars="0"/>
        <w:jc w:val="center"/>
        <w:rPr>
          <w:rFonts w:hint="default" w:ascii="宋体" w:hAnsi="Proxima Nova Rg" w:eastAsia="微软雅黑" w:cs="Proxima Nova Rg"/>
          <w:sz w:val="36"/>
          <w:szCs w:val="36"/>
        </w:rPr>
      </w:pPr>
      <w:bookmarkStart w:id="5" w:name="_Toc21663"/>
      <w:bookmarkStart w:id="6" w:name="_Toc526931264"/>
      <w:r>
        <w:rPr>
          <w:rFonts w:hint="default" w:ascii="宋体" w:hAnsi="Proxima Nova Rg" w:eastAsia="微软雅黑" w:cs="Proxima Nova Rg"/>
          <w:sz w:val="36"/>
          <w:szCs w:val="36"/>
          <w:lang w:val="en-US" w:eastAsia="zh-CN"/>
        </w:rPr>
        <w:t>Chapter 1 Overview</w:t>
      </w:r>
      <w:bookmarkEnd w:id="5"/>
      <w:bookmarkEnd w:id="6"/>
    </w:p>
    <w:p>
      <w:pPr>
        <w:pStyle w:val="59"/>
        <w:spacing w:before="0"/>
        <w:ind w:left="0" w:leftChars="0" w:firstLine="0" w:firstLineChars="0"/>
        <w:rPr>
          <w:rFonts w:hint="default"/>
        </w:rPr>
      </w:pPr>
      <w:bookmarkStart w:id="7" w:name="_Toc23765"/>
      <w:r>
        <w:rPr>
          <w:rFonts w:hint="eastAsia"/>
          <w:lang w:val="en-US" w:eastAsia="zh-CN"/>
        </w:rPr>
        <w:t>Stress Test</w:t>
      </w:r>
      <w:r>
        <w:rPr>
          <w:rFonts w:hint="default"/>
          <w:lang w:val="en-US" w:eastAsia="zh-CN"/>
        </w:rPr>
        <w:t xml:space="preserve"> Scope</w:t>
      </w:r>
      <w:bookmarkEnd w:id="7"/>
    </w:p>
    <w:p>
      <w:pPr>
        <w:pStyle w:val="60"/>
        <w:ind w:firstLine="420"/>
        <w:rPr>
          <w:rFonts w:hint="default" w:ascii="宋体" w:hAnsi="Proxima Nova Rg" w:eastAsia="微软雅黑" w:cs="Proxima Nova Rg"/>
        </w:rPr>
      </w:pPr>
      <w:r>
        <w:rPr>
          <w:rFonts w:hint="eastAsia" w:hAnsi="Proxima Nova Rg" w:eastAsia="微软雅黑" w:cs="Proxima Nova Rg"/>
          <w:lang w:val="en-US" w:eastAsia="zh-CN"/>
        </w:rPr>
        <w:t xml:space="preserve">Stress </w:t>
      </w:r>
      <w:r>
        <w:rPr>
          <w:rFonts w:hint="default" w:ascii="宋体" w:hAnsi="Proxima Nova Rg" w:eastAsia="微软雅黑" w:cs="Proxima Nova Rg"/>
          <w:lang w:val="en-US" w:eastAsia="zh-CN"/>
        </w:rPr>
        <w:t xml:space="preserve">Test before the </w:t>
      </w:r>
      <w:r>
        <w:rPr>
          <w:rFonts w:hint="eastAsia" w:hAnsi="Proxima Nova Rg" w:eastAsia="微软雅黑" w:cs="Proxima Nova Rg"/>
          <w:lang w:val="en-US" w:eastAsia="zh-CN"/>
        </w:rPr>
        <w:t xml:space="preserve">delivery </w:t>
      </w:r>
      <w:r>
        <w:rPr>
          <w:rFonts w:hint="default" w:ascii="宋体" w:hAnsi="Proxima Nova Rg" w:eastAsia="微软雅黑" w:cs="Proxima Nova Rg"/>
          <w:lang w:val="en-US" w:eastAsia="zh-CN"/>
        </w:rPr>
        <w:t>of the customer's aCloud product.</w:t>
      </w:r>
    </w:p>
    <w:p>
      <w:pPr>
        <w:pStyle w:val="59"/>
        <w:spacing w:before="0"/>
        <w:ind w:left="0" w:leftChars="0" w:firstLine="0" w:firstLineChars="0"/>
        <w:rPr>
          <w:rFonts w:hint="default"/>
        </w:rPr>
      </w:pPr>
      <w:bookmarkStart w:id="8" w:name="_Toc17075"/>
      <w:r>
        <w:rPr>
          <w:rFonts w:hint="default"/>
          <w:lang w:val="en-US" w:eastAsia="zh-CN"/>
        </w:rPr>
        <w:t>Contact</w:t>
      </w:r>
      <w:bookmarkEnd w:id="8"/>
    </w:p>
    <w:tbl>
      <w:tblPr>
        <w:tblStyle w:val="27"/>
        <w:tblW w:w="906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1"/>
        <w:gridCol w:w="2284"/>
        <w:gridCol w:w="1985"/>
        <w:gridCol w:w="2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71" w:type="dxa"/>
            <w:shd w:val="clear" w:color="auto" w:fill="D9D9D9"/>
            <w:vAlign w:val="center"/>
          </w:tcPr>
          <w:p>
            <w:pPr>
              <w:pStyle w:val="73"/>
              <w:snapToGrid w:val="0"/>
              <w:ind w:left="212" w:hanging="212" w:hangingChars="101"/>
              <w:jc w:val="both"/>
              <w:rPr>
                <w:rFonts w:hint="default" w:ascii="宋体" w:hAnsi="Proxima Nova Rg" w:eastAsia="微软雅黑" w:cs="Proxima Nova Rg"/>
                <w:sz w:val="21"/>
                <w:szCs w:val="21"/>
                <w:lang w:val="en-US" w:eastAsia="zh-CN"/>
              </w:rPr>
            </w:pPr>
            <w:r>
              <w:rPr>
                <w:rFonts w:hint="default" w:ascii="宋体" w:hAnsi="Proxima Nova Rg" w:eastAsia="微软雅黑" w:cs="Proxima Nova Rg"/>
                <w:sz w:val="21"/>
                <w:szCs w:val="21"/>
                <w:lang w:val="en-US" w:eastAsia="zh-CN"/>
              </w:rPr>
              <w:t>Company Name</w:t>
            </w:r>
          </w:p>
        </w:tc>
        <w:tc>
          <w:tcPr>
            <w:tcW w:w="6889" w:type="dxa"/>
            <w:gridSpan w:val="3"/>
            <w:vAlign w:val="center"/>
          </w:tcPr>
          <w:p>
            <w:pPr>
              <w:adjustRightInd w:val="0"/>
              <w:snapToGrid w:val="0"/>
              <w:rPr>
                <w:rFonts w:hint="default" w:ascii="宋体" w:hAnsi="Proxima Nova Rg" w:eastAsia="微软雅黑" w:cs="Proxima Nova Rg"/>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71" w:type="dxa"/>
            <w:shd w:val="clear" w:color="auto" w:fill="D9D9D9"/>
            <w:vAlign w:val="center"/>
          </w:tcPr>
          <w:p>
            <w:pPr>
              <w:pStyle w:val="73"/>
              <w:snapToGrid w:val="0"/>
              <w:jc w:val="both"/>
              <w:rPr>
                <w:rFonts w:hint="default" w:ascii="宋体" w:hAnsi="Proxima Nova Rg" w:eastAsia="微软雅黑" w:cs="Proxima Nova Rg"/>
                <w:sz w:val="21"/>
                <w:szCs w:val="21"/>
                <w:lang w:val="en-US" w:eastAsia="zh-CN"/>
              </w:rPr>
            </w:pPr>
            <w:r>
              <w:rPr>
                <w:rFonts w:hint="default" w:ascii="宋体" w:hAnsi="Proxima Nova Rg" w:eastAsia="微软雅黑" w:cs="Proxima Nova Rg"/>
                <w:sz w:val="21"/>
                <w:szCs w:val="21"/>
                <w:lang w:val="en-US" w:eastAsia="zh-CN"/>
              </w:rPr>
              <w:t>Contact</w:t>
            </w:r>
          </w:p>
        </w:tc>
        <w:tc>
          <w:tcPr>
            <w:tcW w:w="2284" w:type="dxa"/>
            <w:shd w:val="clear" w:color="auto" w:fill="auto"/>
            <w:vAlign w:val="center"/>
          </w:tcPr>
          <w:p>
            <w:pPr>
              <w:pStyle w:val="73"/>
              <w:snapToGrid w:val="0"/>
              <w:ind w:left="212" w:hanging="212" w:hangingChars="101"/>
              <w:jc w:val="both"/>
              <w:rPr>
                <w:rFonts w:hint="default" w:ascii="宋体" w:hAnsi="Proxima Nova Rg" w:eastAsia="微软雅黑" w:cs="Proxima Nova Rg"/>
                <w:sz w:val="21"/>
                <w:szCs w:val="21"/>
              </w:rPr>
            </w:pPr>
          </w:p>
        </w:tc>
        <w:tc>
          <w:tcPr>
            <w:tcW w:w="1985" w:type="dxa"/>
            <w:shd w:val="clear" w:color="auto" w:fill="D9D9D9"/>
            <w:vAlign w:val="center"/>
          </w:tcPr>
          <w:p>
            <w:pPr>
              <w:pStyle w:val="73"/>
              <w:snapToGrid w:val="0"/>
              <w:ind w:left="212" w:hanging="212" w:hangingChars="101"/>
              <w:jc w:val="both"/>
              <w:rPr>
                <w:rFonts w:hint="default" w:ascii="宋体" w:hAnsi="Proxima Nova Rg" w:eastAsia="微软雅黑" w:cs="Proxima Nova Rg"/>
                <w:sz w:val="21"/>
                <w:szCs w:val="21"/>
                <w:lang w:val="en-US" w:eastAsia="zh-CN"/>
              </w:rPr>
            </w:pPr>
            <w:r>
              <w:rPr>
                <w:rFonts w:hint="default" w:ascii="宋体" w:hAnsi="Proxima Nova Rg" w:eastAsia="微软雅黑" w:cs="Proxima Nova Rg"/>
                <w:sz w:val="21"/>
                <w:szCs w:val="21"/>
                <w:lang w:val="en-US" w:eastAsia="zh-CN"/>
              </w:rPr>
              <w:t>Phone Number</w:t>
            </w:r>
          </w:p>
        </w:tc>
        <w:tc>
          <w:tcPr>
            <w:tcW w:w="2620" w:type="dxa"/>
            <w:vAlign w:val="center"/>
          </w:tcPr>
          <w:p>
            <w:pPr>
              <w:pStyle w:val="73"/>
              <w:snapToGrid w:val="0"/>
              <w:ind w:firstLine="420"/>
              <w:jc w:val="both"/>
              <w:rPr>
                <w:rFonts w:hint="default" w:ascii="宋体" w:hAnsi="Proxima Nova Rg" w:eastAsia="微软雅黑" w:cs="Proxima Nova Rg"/>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71" w:type="dxa"/>
            <w:shd w:val="clear" w:color="auto" w:fill="D9D9D9"/>
            <w:vAlign w:val="center"/>
          </w:tcPr>
          <w:p>
            <w:pPr>
              <w:pStyle w:val="73"/>
              <w:snapToGrid w:val="0"/>
              <w:ind w:left="212" w:hanging="212" w:hangingChars="101"/>
              <w:jc w:val="both"/>
              <w:rPr>
                <w:rFonts w:hint="default" w:ascii="宋体" w:hAnsi="Proxima Nova Rg" w:eastAsia="微软雅黑" w:cs="Proxima Nova Rg"/>
                <w:sz w:val="21"/>
                <w:szCs w:val="21"/>
                <w:lang w:val="en-US" w:eastAsia="zh-CN"/>
              </w:rPr>
            </w:pPr>
            <w:r>
              <w:rPr>
                <w:rFonts w:hint="default" w:ascii="宋体" w:hAnsi="Proxima Nova Rg" w:eastAsia="微软雅黑" w:cs="Proxima Nova Rg"/>
                <w:sz w:val="21"/>
                <w:szCs w:val="21"/>
                <w:lang w:val="en-US" w:eastAsia="zh-CN"/>
              </w:rPr>
              <w:t>Sangfor Engineer</w:t>
            </w:r>
          </w:p>
        </w:tc>
        <w:tc>
          <w:tcPr>
            <w:tcW w:w="2284" w:type="dxa"/>
            <w:shd w:val="clear" w:color="auto" w:fill="auto"/>
            <w:vAlign w:val="center"/>
          </w:tcPr>
          <w:p>
            <w:pPr>
              <w:pStyle w:val="73"/>
              <w:snapToGrid w:val="0"/>
              <w:ind w:left="212" w:hanging="212" w:hangingChars="101"/>
              <w:jc w:val="both"/>
              <w:rPr>
                <w:rFonts w:hint="default" w:ascii="宋体" w:hAnsi="Proxima Nova Rg" w:eastAsia="微软雅黑" w:cs="Proxima Nova Rg"/>
                <w:sz w:val="21"/>
                <w:szCs w:val="21"/>
              </w:rPr>
            </w:pPr>
          </w:p>
        </w:tc>
        <w:tc>
          <w:tcPr>
            <w:tcW w:w="1985" w:type="dxa"/>
            <w:shd w:val="clear" w:color="auto" w:fill="D9D9D9"/>
            <w:vAlign w:val="center"/>
          </w:tcPr>
          <w:p>
            <w:pPr>
              <w:pStyle w:val="73"/>
              <w:snapToGrid w:val="0"/>
              <w:ind w:left="212" w:hanging="212" w:hangingChars="101"/>
              <w:jc w:val="both"/>
              <w:rPr>
                <w:rFonts w:hint="default" w:ascii="宋体" w:hAnsi="Proxima Nova Rg" w:eastAsia="微软雅黑" w:cs="Proxima Nova Rg"/>
                <w:sz w:val="21"/>
                <w:szCs w:val="21"/>
              </w:rPr>
            </w:pPr>
            <w:r>
              <w:rPr>
                <w:rFonts w:hint="default" w:ascii="宋体" w:hAnsi="Proxima Nova Rg" w:eastAsia="微软雅黑" w:cs="Proxima Nova Rg"/>
                <w:sz w:val="21"/>
                <w:szCs w:val="21"/>
                <w:lang w:val="en-US" w:eastAsia="zh-CN"/>
              </w:rPr>
              <w:t>Phone Number</w:t>
            </w:r>
          </w:p>
        </w:tc>
        <w:tc>
          <w:tcPr>
            <w:tcW w:w="2620" w:type="dxa"/>
            <w:vAlign w:val="center"/>
          </w:tcPr>
          <w:p>
            <w:pPr>
              <w:pStyle w:val="73"/>
              <w:snapToGrid w:val="0"/>
              <w:ind w:left="212" w:hanging="212" w:hangingChars="101"/>
              <w:jc w:val="both"/>
              <w:rPr>
                <w:rFonts w:hint="default" w:ascii="宋体" w:hAnsi="Proxima Nova Rg" w:eastAsia="微软雅黑" w:cs="Proxima Nova Rg"/>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71" w:type="dxa"/>
            <w:shd w:val="clear" w:color="auto" w:fill="D9D9D9"/>
            <w:vAlign w:val="center"/>
          </w:tcPr>
          <w:p>
            <w:pPr>
              <w:pStyle w:val="73"/>
              <w:snapToGrid w:val="0"/>
              <w:ind w:left="212" w:hanging="212" w:hangingChars="101"/>
              <w:jc w:val="both"/>
              <w:rPr>
                <w:rFonts w:hint="default" w:ascii="宋体" w:hAnsi="Proxima Nova Rg" w:eastAsia="微软雅黑" w:cs="Proxima Nova Rg"/>
                <w:sz w:val="21"/>
                <w:szCs w:val="21"/>
                <w:lang w:eastAsia="zh-CN"/>
              </w:rPr>
            </w:pPr>
            <w:r>
              <w:rPr>
                <w:rFonts w:hint="default" w:ascii="宋体" w:hAnsi="Proxima Nova Rg" w:eastAsia="微软雅黑" w:cs="Proxima Nova Rg"/>
                <w:sz w:val="21"/>
                <w:szCs w:val="21"/>
                <w:lang w:val="en-US" w:eastAsia="zh-CN"/>
              </w:rPr>
              <w:t>Date</w:t>
            </w:r>
          </w:p>
        </w:tc>
        <w:tc>
          <w:tcPr>
            <w:tcW w:w="6889" w:type="dxa"/>
            <w:gridSpan w:val="3"/>
            <w:vAlign w:val="center"/>
          </w:tcPr>
          <w:p>
            <w:pPr>
              <w:pStyle w:val="73"/>
              <w:tabs>
                <w:tab w:val="left" w:pos="1792"/>
              </w:tabs>
              <w:snapToGrid w:val="0"/>
              <w:ind w:firstLine="420"/>
              <w:jc w:val="both"/>
              <w:rPr>
                <w:rFonts w:hint="default" w:ascii="宋体" w:hAnsi="Proxima Nova Rg" w:eastAsia="微软雅黑" w:cs="Proxima Nova Rg"/>
                <w:kern w:val="2"/>
                <w:sz w:val="21"/>
                <w:szCs w:val="21"/>
              </w:rPr>
            </w:pPr>
            <w:r>
              <w:rPr>
                <w:rFonts w:hint="eastAsia"/>
                <w:color w:val="000000"/>
                <w:sz w:val="21"/>
                <w:szCs w:val="21"/>
              </w:rPr>
              <w:t>{{pre_check.date}}</w:t>
            </w:r>
          </w:p>
        </w:tc>
      </w:tr>
    </w:tbl>
    <w:p>
      <w:pPr>
        <w:pStyle w:val="85"/>
        <w:rPr>
          <w:rFonts w:hint="default" w:ascii="宋体" w:hAnsi="Proxima Nova Rg" w:cs="Proxima Nova Rg"/>
        </w:rPr>
      </w:pPr>
    </w:p>
    <w:p>
      <w:pPr>
        <w:pStyle w:val="59"/>
        <w:spacing w:before="0"/>
        <w:ind w:left="0" w:leftChars="0" w:firstLine="0" w:firstLineChars="0"/>
        <w:rPr>
          <w:rFonts w:hint="default"/>
        </w:rPr>
      </w:pPr>
      <w:bookmarkStart w:id="9" w:name="_Toc526931267"/>
      <w:bookmarkStart w:id="10" w:name="_Toc22222"/>
      <w:bookmarkStart w:id="11" w:name="_Toc526858868"/>
      <w:bookmarkStart w:id="12" w:name="_Toc526858553"/>
      <w:bookmarkStart w:id="13" w:name="_Toc526858467"/>
      <w:r>
        <w:rPr>
          <w:rFonts w:hint="default"/>
          <w:lang w:val="en-US" w:eastAsia="zh-CN"/>
        </w:rPr>
        <w:t>Objectives</w:t>
      </w:r>
      <w:bookmarkEnd w:id="9"/>
      <w:bookmarkEnd w:id="10"/>
      <w:bookmarkEnd w:id="11"/>
      <w:bookmarkEnd w:id="12"/>
      <w:bookmarkEnd w:id="13"/>
      <w:bookmarkStart w:id="39" w:name="_GoBack"/>
      <w:bookmarkEnd w:id="39"/>
    </w:p>
    <w:p>
      <w:pPr>
        <w:pStyle w:val="60"/>
        <w:ind w:firstLine="420"/>
        <w:rPr>
          <w:rFonts w:hint="default" w:ascii="宋体" w:hAnsi="Proxima Nova Rg" w:eastAsia="微软雅黑" w:cs="Proxima Nova Rg"/>
        </w:rPr>
      </w:pPr>
      <w:r>
        <w:rPr>
          <w:rFonts w:hint="default" w:ascii="宋体" w:hAnsi="Proxima Nova Rg" w:eastAsia="微软雅黑" w:cs="Proxima Nova Rg"/>
          <w:lang w:val="en-US" w:eastAsia="zh-CN"/>
        </w:rPr>
        <w:t xml:space="preserve">Objectives of this </w:t>
      </w:r>
      <w:r>
        <w:rPr>
          <w:rFonts w:hint="eastAsia" w:hAnsi="Proxima Nova Rg" w:eastAsia="微软雅黑" w:cs="Proxima Nova Rg"/>
          <w:lang w:val="en-US" w:eastAsia="zh-CN"/>
        </w:rPr>
        <w:t>Stress Test</w:t>
      </w:r>
      <w:r>
        <w:rPr>
          <w:rFonts w:hint="default" w:ascii="宋体" w:hAnsi="Proxima Nova Rg" w:eastAsia="微软雅黑" w:cs="Proxima Nova Rg"/>
          <w:lang w:val="en-US" w:eastAsia="zh-CN"/>
        </w:rPr>
        <w:t xml:space="preserve"> are as follows:</w:t>
      </w:r>
    </w:p>
    <w:p>
      <w:pPr>
        <w:pStyle w:val="60"/>
        <w:numPr>
          <w:ilvl w:val="0"/>
          <w:numId w:val="2"/>
        </w:numPr>
        <w:ind w:firstLineChars="0"/>
        <w:rPr>
          <w:rFonts w:hint="default" w:ascii="宋体" w:hAnsi="Proxima Nova Rg" w:eastAsia="微软雅黑" w:cs="Proxima Nova Rg"/>
        </w:rPr>
      </w:pPr>
      <w:r>
        <w:rPr>
          <w:rFonts w:hint="default" w:ascii="宋体" w:hAnsi="Proxima Nova Rg" w:eastAsia="微软雅黑" w:cs="Proxima Nova Rg"/>
          <w:lang w:val="en-US" w:eastAsia="zh-CN"/>
        </w:rPr>
        <w:t xml:space="preserve">Provide an assessment and summary of the system infrastructure and current </w:t>
      </w:r>
      <w:r>
        <w:rPr>
          <w:rFonts w:hint="eastAsia" w:hAnsi="Proxima Nova Rg" w:eastAsia="微软雅黑" w:cs="Proxima Nova Rg"/>
          <w:lang w:val="en-US" w:eastAsia="zh-CN"/>
        </w:rPr>
        <w:t xml:space="preserve">hardware </w:t>
      </w:r>
      <w:r>
        <w:rPr>
          <w:rFonts w:hint="default" w:ascii="宋体" w:hAnsi="Proxima Nova Rg" w:eastAsia="微软雅黑" w:cs="Proxima Nova Rg"/>
          <w:lang w:val="en-US" w:eastAsia="zh-CN"/>
        </w:rPr>
        <w:t>health conditions of the platform.</w:t>
      </w:r>
    </w:p>
    <w:p>
      <w:pPr>
        <w:pStyle w:val="60"/>
        <w:numPr>
          <w:ilvl w:val="0"/>
          <w:numId w:val="2"/>
        </w:numPr>
        <w:ind w:firstLineChars="0"/>
        <w:rPr>
          <w:rFonts w:hint="default" w:ascii="宋体" w:hAnsi="Proxima Nova Rg" w:eastAsia="微软雅黑" w:cs="Proxima Nova Rg"/>
        </w:rPr>
      </w:pPr>
      <w:r>
        <w:rPr>
          <w:rFonts w:hint="default" w:ascii="宋体" w:hAnsi="Proxima Nova Rg" w:eastAsia="微软雅黑" w:cs="Proxima Nova Rg"/>
          <w:lang w:val="en-US" w:eastAsia="zh-CN"/>
        </w:rPr>
        <w:t>Give suggestions pertaining to performance, management and future improvement of the platform.</w:t>
      </w:r>
    </w:p>
    <w:p>
      <w:pPr>
        <w:pStyle w:val="59"/>
        <w:spacing w:before="0"/>
        <w:ind w:left="0" w:leftChars="0" w:firstLine="0" w:firstLineChars="0"/>
        <w:rPr>
          <w:rFonts w:hint="default"/>
        </w:rPr>
      </w:pPr>
      <w:bookmarkStart w:id="14" w:name="_Toc526858554"/>
      <w:bookmarkStart w:id="15" w:name="_Toc526931268"/>
      <w:bookmarkStart w:id="16" w:name="_Toc526858869"/>
      <w:bookmarkStart w:id="17" w:name="_Toc526858468"/>
      <w:bookmarkStart w:id="18" w:name="_Toc17871"/>
      <w:r>
        <w:rPr>
          <w:rFonts w:hint="default"/>
          <w:lang w:val="en-US" w:eastAsia="zh-CN"/>
        </w:rPr>
        <w:t>Marks and Connotations</w:t>
      </w:r>
      <w:bookmarkEnd w:id="14"/>
      <w:bookmarkEnd w:id="15"/>
      <w:bookmarkEnd w:id="16"/>
      <w:bookmarkEnd w:id="17"/>
      <w:bookmarkEnd w:id="18"/>
    </w:p>
    <w:p>
      <w:pPr>
        <w:pStyle w:val="60"/>
        <w:ind w:firstLine="420"/>
        <w:rPr>
          <w:rFonts w:hint="default" w:ascii="宋体" w:hAnsi="Proxima Nova Rg" w:eastAsia="微软雅黑" w:cs="Proxima Nova Rg"/>
        </w:rPr>
      </w:pPr>
      <w:r>
        <w:rPr>
          <w:rFonts w:hint="default" w:ascii="宋体" w:hAnsi="Proxima Nova Rg" w:eastAsia="微软雅黑" w:cs="Proxima Nova Rg"/>
          <w:lang w:val="en-US" w:eastAsia="zh-CN"/>
        </w:rPr>
        <w:t>Marks used in this report and the corresponding connotations are as follows:</w:t>
      </w:r>
    </w:p>
    <w:tbl>
      <w:tblPr>
        <w:tblStyle w:val="27"/>
        <w:tblW w:w="904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112"/>
        <w:gridCol w:w="7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shd w:val="clear" w:color="auto" w:fill="D9D9D9"/>
            <w:vAlign w:val="top"/>
          </w:tcPr>
          <w:p>
            <w:pPr>
              <w:jc w:val="center"/>
              <w:rPr>
                <w:rFonts w:hint="default" w:ascii="宋体" w:hAnsi="Proxima Nova Rg" w:eastAsia="微软雅黑" w:cs="Proxima Nova Rg"/>
                <w:color w:val="000000"/>
                <w:sz w:val="21"/>
                <w:szCs w:val="21"/>
                <w:lang w:eastAsia="zh-CN"/>
              </w:rPr>
            </w:pPr>
            <w:r>
              <w:rPr>
                <w:rFonts w:hint="default" w:ascii="宋体" w:hAnsi="Proxima Nova Rg" w:eastAsia="微软雅黑" w:cs="Proxima Nova Rg"/>
                <w:color w:val="000000"/>
                <w:sz w:val="21"/>
                <w:szCs w:val="21"/>
                <w:lang w:eastAsia="zh-CN"/>
              </w:rPr>
              <w:t>No.</w:t>
            </w:r>
          </w:p>
        </w:tc>
        <w:tc>
          <w:tcPr>
            <w:tcW w:w="1112" w:type="dxa"/>
            <w:shd w:val="clear" w:color="auto" w:fill="D9D9D9"/>
            <w:vAlign w:val="top"/>
          </w:tcPr>
          <w:p>
            <w:pPr>
              <w:jc w:val="center"/>
              <w:rPr>
                <w:rFonts w:hint="default" w:ascii="宋体" w:hAnsi="Proxima Nova Rg" w:eastAsia="微软雅黑" w:cs="Proxima Nova Rg"/>
                <w:color w:val="000000"/>
                <w:sz w:val="21"/>
                <w:szCs w:val="21"/>
                <w:lang w:val="en-US" w:eastAsia="zh-CN"/>
              </w:rPr>
            </w:pPr>
            <w:r>
              <w:rPr>
                <w:rFonts w:hint="default" w:ascii="宋体" w:hAnsi="Proxima Nova Rg" w:eastAsia="微软雅黑" w:cs="Proxima Nova Rg"/>
                <w:color w:val="000000"/>
                <w:sz w:val="21"/>
                <w:szCs w:val="21"/>
                <w:lang w:val="en-US" w:eastAsia="zh-CN"/>
              </w:rPr>
              <w:t>Mark</w:t>
            </w:r>
          </w:p>
        </w:tc>
        <w:tc>
          <w:tcPr>
            <w:tcW w:w="7148" w:type="dxa"/>
            <w:shd w:val="clear" w:color="auto" w:fill="D9D9D9"/>
            <w:vAlign w:val="top"/>
          </w:tcPr>
          <w:p>
            <w:pPr>
              <w:jc w:val="center"/>
              <w:rPr>
                <w:rFonts w:hint="default" w:ascii="宋体" w:hAnsi="Proxima Nova Rg" w:eastAsia="微软雅黑" w:cs="Proxima Nova Rg"/>
                <w:color w:val="000000"/>
                <w:sz w:val="21"/>
                <w:szCs w:val="21"/>
                <w:lang w:val="en-US" w:eastAsia="zh-CN"/>
              </w:rPr>
            </w:pPr>
            <w:r>
              <w:rPr>
                <w:rFonts w:hint="default" w:ascii="宋体" w:hAnsi="Proxima Nova Rg" w:eastAsia="微软雅黑" w:cs="Proxima Nova Rg"/>
                <w:color w:val="000000"/>
                <w:sz w:val="21"/>
                <w:szCs w:val="21"/>
                <w:lang w:val="en-US" w:eastAsia="zh-CN"/>
              </w:rPr>
              <w:t>Connotations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top"/>
          </w:tcPr>
          <w:p>
            <w:pPr>
              <w:jc w:val="center"/>
              <w:rPr>
                <w:rFonts w:hint="default" w:ascii="宋体" w:hAnsi="Proxima Nova Rg" w:eastAsia="微软雅黑" w:cs="Proxima Nova Rg"/>
                <w:color w:val="000000"/>
                <w:sz w:val="21"/>
                <w:szCs w:val="21"/>
              </w:rPr>
            </w:pPr>
            <w:r>
              <w:rPr>
                <w:rFonts w:hint="default" w:ascii="宋体" w:hAnsi="Proxima Nova Rg" w:eastAsia="微软雅黑" w:cs="Proxima Nova Rg"/>
                <w:color w:val="000000"/>
                <w:sz w:val="21"/>
                <w:szCs w:val="21"/>
              </w:rPr>
              <w:t>1</w:t>
            </w:r>
          </w:p>
        </w:tc>
        <w:tc>
          <w:tcPr>
            <w:tcW w:w="1112" w:type="dxa"/>
            <w:vAlign w:val="center"/>
          </w:tcPr>
          <w:p>
            <w:pPr>
              <w:jc w:val="center"/>
              <w:rPr>
                <w:rFonts w:hint="default" w:ascii="宋体" w:hAnsi="Proxima Nova Rg" w:eastAsia="微软雅黑" w:cs="Proxima Nova Rg"/>
                <w:color w:val="000000"/>
                <w:sz w:val="21"/>
                <w:szCs w:val="21"/>
              </w:rPr>
            </w:pPr>
            <w:r>
              <w:rPr>
                <w:rFonts w:hint="default" w:ascii="宋体" w:hAnsi="Proxima Nova Rg" w:eastAsia="微软雅黑" w:cs="Proxima Nova Rg"/>
                <w:color w:val="000000"/>
                <w:sz w:val="21"/>
                <w:szCs w:val="21"/>
                <w:lang w:val="en-US" w:eastAsia="zh-CN" w:bidi="ar-SA"/>
              </w:rPr>
              <w:pict>
                <v:shape id="_x0000_i1026" o:spt="75" type="#_x0000_t75" style="height:14.25pt;width:12.75pt;" fillcolor="#FFFFFF" filled="f" o:preferrelative="t" stroked="f" coordsize="21600,21600">
                  <v:path/>
                  <v:fill on="f" color2="#FFFFFF" focussize="0,0"/>
                  <v:stroke on="f"/>
                  <v:imagedata r:id="rId15" gain="65536f" blacklevel="0f" gamma="0" o:title=""/>
                  <o:lock v:ext="edit" position="f" selection="f" grouping="f" rotation="f" cropping="f" text="f" aspectratio="t"/>
                  <w10:wrap type="none"/>
                  <w10:anchorlock/>
                </v:shape>
              </w:pict>
            </w:r>
          </w:p>
        </w:tc>
        <w:tc>
          <w:tcPr>
            <w:tcW w:w="7148" w:type="dxa"/>
            <w:vAlign w:val="top"/>
          </w:tcPr>
          <w:p>
            <w:pPr>
              <w:rPr>
                <w:rFonts w:hint="default" w:ascii="宋体" w:hAnsi="Proxima Nova Rg" w:eastAsia="微软雅黑" w:cs="Proxima Nova Rg"/>
                <w:color w:val="000000"/>
                <w:sz w:val="21"/>
                <w:szCs w:val="21"/>
              </w:rPr>
            </w:pPr>
            <w:r>
              <w:rPr>
                <w:rFonts w:hint="default" w:ascii="宋体" w:hAnsi="Proxima Nova Rg" w:eastAsia="微软雅黑" w:cs="Proxima Nova Rg"/>
                <w:color w:val="000000"/>
                <w:sz w:val="21"/>
                <w:szCs w:val="21"/>
                <w:lang w:val="en-US" w:eastAsia="zh-CN"/>
              </w:rPr>
              <w:t>Passed: The underlying items passed the current 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top"/>
          </w:tcPr>
          <w:p>
            <w:pPr>
              <w:jc w:val="center"/>
              <w:rPr>
                <w:rFonts w:hint="default" w:ascii="宋体" w:hAnsi="Proxima Nova Rg" w:eastAsia="微软雅黑" w:cs="Proxima Nova Rg"/>
                <w:color w:val="000000"/>
                <w:sz w:val="21"/>
                <w:szCs w:val="21"/>
              </w:rPr>
            </w:pPr>
            <w:r>
              <w:rPr>
                <w:rFonts w:hint="default" w:ascii="宋体" w:hAnsi="Proxima Nova Rg" w:eastAsia="微软雅黑" w:cs="Proxima Nova Rg"/>
                <w:color w:val="000000"/>
                <w:sz w:val="21"/>
                <w:szCs w:val="21"/>
              </w:rPr>
              <w:t>2</w:t>
            </w:r>
          </w:p>
        </w:tc>
        <w:tc>
          <w:tcPr>
            <w:tcW w:w="1112" w:type="dxa"/>
            <w:vAlign w:val="center"/>
          </w:tcPr>
          <w:p>
            <w:pPr>
              <w:jc w:val="center"/>
              <w:rPr>
                <w:rFonts w:hint="default" w:ascii="宋体" w:hAnsi="Proxima Nova Rg" w:eastAsia="微软雅黑" w:cs="Proxima Nova Rg"/>
                <w:color w:val="000000"/>
                <w:sz w:val="21"/>
                <w:szCs w:val="21"/>
              </w:rPr>
            </w:pPr>
            <w:r>
              <w:rPr>
                <w:rFonts w:hint="default" w:ascii="宋体" w:hAnsi="Proxima Nova Rg" w:eastAsia="微软雅黑" w:cs="Proxima Nova Rg"/>
                <w:color w:val="000000"/>
                <w:sz w:val="21"/>
                <w:szCs w:val="21"/>
                <w:lang w:val="en-US" w:eastAsia="zh-CN" w:bidi="ar-SA"/>
              </w:rPr>
              <w:pict>
                <v:shape id="_x0000_i1027" o:spt="75" type="#_x0000_t75" style="height:12pt;width:11.25pt;" fillcolor="#FFFFFF" filled="f" o:preferrelative="t" stroked="f" coordsize="21600,21600">
                  <v:path/>
                  <v:fill on="f" color2="#FFFFFF" focussize="0,0"/>
                  <v:stroke on="f"/>
                  <v:imagedata r:id="rId16" gain="65536f" blacklevel="0f" gamma="0" o:title=""/>
                  <o:lock v:ext="edit" position="f" selection="f" grouping="f" rotation="f" cropping="f" text="f" aspectratio="t"/>
                  <w10:wrap type="none"/>
                  <w10:anchorlock/>
                </v:shape>
              </w:pict>
            </w:r>
          </w:p>
        </w:tc>
        <w:tc>
          <w:tcPr>
            <w:tcW w:w="7148" w:type="dxa"/>
            <w:vAlign w:val="top"/>
          </w:tcPr>
          <w:p>
            <w:pPr>
              <w:rPr>
                <w:rFonts w:hint="default" w:ascii="宋体" w:hAnsi="Proxima Nova Rg" w:eastAsia="微软雅黑" w:cs="Proxima Nova Rg"/>
                <w:color w:val="000000"/>
                <w:sz w:val="21"/>
                <w:szCs w:val="21"/>
              </w:rPr>
            </w:pPr>
            <w:r>
              <w:rPr>
                <w:rFonts w:hint="default" w:ascii="宋体" w:hAnsi="Proxima Nova Rg" w:eastAsia="微软雅黑" w:cs="Proxima Nova Rg"/>
                <w:color w:val="000000"/>
                <w:sz w:val="21"/>
                <w:szCs w:val="21"/>
                <w:lang w:val="en-US" w:eastAsia="zh-CN"/>
              </w:rPr>
              <w:t>Fault: Issues occurred and need to be fixed ASAP.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top"/>
          </w:tcPr>
          <w:p>
            <w:pPr>
              <w:jc w:val="center"/>
              <w:rPr>
                <w:rFonts w:hint="default" w:ascii="宋体" w:hAnsi="Proxima Nova Rg" w:eastAsia="微软雅黑" w:cs="Proxima Nova Rg"/>
                <w:color w:val="000000"/>
                <w:sz w:val="21"/>
                <w:szCs w:val="21"/>
              </w:rPr>
            </w:pPr>
            <w:r>
              <w:rPr>
                <w:rFonts w:hint="default" w:ascii="宋体" w:hAnsi="Proxima Nova Rg" w:eastAsia="微软雅黑" w:cs="Proxima Nova Rg"/>
                <w:color w:val="000000"/>
                <w:sz w:val="21"/>
                <w:szCs w:val="21"/>
              </w:rPr>
              <w:t>3</w:t>
            </w:r>
          </w:p>
        </w:tc>
        <w:tc>
          <w:tcPr>
            <w:tcW w:w="1112" w:type="dxa"/>
            <w:vAlign w:val="center"/>
          </w:tcPr>
          <w:p>
            <w:pPr>
              <w:jc w:val="center"/>
              <w:rPr>
                <w:rFonts w:hint="default" w:ascii="宋体" w:hAnsi="Proxima Nova Rg" w:eastAsia="微软雅黑" w:cs="Proxima Nova Rg"/>
              </w:rPr>
            </w:pPr>
            <w:r>
              <w:rPr>
                <w:rFonts w:hint="default" w:ascii="宋体" w:hAnsi="Proxima Nova Rg" w:eastAsia="微软雅黑" w:cs="Proxima Nova Rg"/>
                <w:color w:val="000000"/>
                <w:sz w:val="21"/>
                <w:szCs w:val="21"/>
                <w:lang w:val="en-US" w:eastAsia="zh-CN" w:bidi="ar-SA"/>
              </w:rPr>
              <w:pict>
                <v:shape id="_x0000_i1028" o:spt="75" type="#_x0000_t75" style="height:10.5pt;width:12pt;" fillcolor="#FFFFFF" filled="f" o:preferrelative="t" stroked="f" coordsize="21600,21600">
                  <v:path/>
                  <v:fill on="f" color2="#FFFFFF" focussize="0,0"/>
                  <v:stroke on="f"/>
                  <v:imagedata r:id="rId17" gain="65536f" blacklevel="0f" gamma="0" o:title=""/>
                  <o:lock v:ext="edit" position="f" selection="f" grouping="f" rotation="f" cropping="f" text="f" aspectratio="t"/>
                  <w10:wrap type="none"/>
                  <w10:anchorlock/>
                </v:shape>
              </w:pict>
            </w:r>
          </w:p>
        </w:tc>
        <w:tc>
          <w:tcPr>
            <w:tcW w:w="7148" w:type="dxa"/>
            <w:vAlign w:val="top"/>
          </w:tcPr>
          <w:p>
            <w:pPr>
              <w:rPr>
                <w:rFonts w:hint="default" w:ascii="宋体" w:hAnsi="Proxima Nova Rg" w:eastAsia="微软雅黑" w:cs="Proxima Nova Rg"/>
                <w:color w:val="000000"/>
                <w:sz w:val="21"/>
                <w:szCs w:val="21"/>
              </w:rPr>
            </w:pPr>
            <w:r>
              <w:rPr>
                <w:rFonts w:hint="default" w:ascii="宋体" w:hAnsi="Proxima Nova Rg" w:eastAsia="微软雅黑" w:cs="Proxima Nova Rg"/>
                <w:color w:val="000000"/>
                <w:sz w:val="21"/>
                <w:szCs w:val="21"/>
                <w:lang w:val="en-US" w:eastAsia="zh-CN"/>
              </w:rPr>
              <w:t>Alarm: Potential threats with a relatively low significance, which may affect business operation if unsolved.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785" w:type="dxa"/>
            <w:vAlign w:val="top"/>
          </w:tcPr>
          <w:p>
            <w:pPr>
              <w:jc w:val="center"/>
              <w:rPr>
                <w:rFonts w:hint="default" w:ascii="宋体" w:hAnsi="Proxima Nova Rg" w:eastAsia="微软雅黑" w:cs="Proxima Nova Rg"/>
                <w:color w:val="000000"/>
                <w:sz w:val="21"/>
                <w:szCs w:val="21"/>
              </w:rPr>
            </w:pPr>
            <w:r>
              <w:rPr>
                <w:rFonts w:hint="default" w:ascii="宋体" w:hAnsi="Proxima Nova Rg" w:eastAsia="微软雅黑" w:cs="Proxima Nova Rg"/>
                <w:color w:val="000000"/>
                <w:sz w:val="21"/>
                <w:szCs w:val="21"/>
              </w:rPr>
              <w:t>4</w:t>
            </w:r>
          </w:p>
        </w:tc>
        <w:tc>
          <w:tcPr>
            <w:tcW w:w="1112" w:type="dxa"/>
            <w:vAlign w:val="center"/>
          </w:tcPr>
          <w:p>
            <w:pPr>
              <w:jc w:val="center"/>
              <w:rPr>
                <w:rFonts w:hint="default" w:ascii="宋体" w:hAnsi="Proxima Nova Rg" w:eastAsia="微软雅黑" w:cs="Proxima Nova Rg"/>
                <w:color w:val="000000"/>
                <w:sz w:val="21"/>
                <w:szCs w:val="21"/>
              </w:rPr>
            </w:pPr>
            <w:r>
              <w:rPr>
                <w:rFonts w:hint="default" w:ascii="宋体" w:hAnsi="Proxima Nova Rg" w:eastAsia="微软雅黑" w:cs="Proxima Nova Rg"/>
                <w:sz w:val="24"/>
                <w:szCs w:val="24"/>
                <w:lang w:val="en-US" w:eastAsia="zh-CN" w:bidi="ar-SA"/>
              </w:rPr>
              <w:pict>
                <v:shape id="_x0000_i1029" o:spt="75" type="#_x0000_t75" style="height:3pt;width:8.25pt;" fillcolor="#FFFFFF" filled="f" o:preferrelative="t" stroked="f" coordsize="21600,21600">
                  <v:path/>
                  <v:fill on="f" color2="#FFFFFF" focussize="0,0"/>
                  <v:stroke on="f"/>
                  <v:imagedata r:id="rId18" gain="65536f" blacklevel="0f" gamma="0" o:title=""/>
                  <o:lock v:ext="edit" position="f" selection="f" grouping="f" rotation="f" cropping="f" text="f" aspectratio="t"/>
                  <w10:wrap type="none"/>
                  <w10:anchorlock/>
                </v:shape>
              </w:pict>
            </w:r>
          </w:p>
        </w:tc>
        <w:tc>
          <w:tcPr>
            <w:tcW w:w="7148" w:type="dxa"/>
            <w:vAlign w:val="top"/>
          </w:tcPr>
          <w:p>
            <w:pPr>
              <w:rPr>
                <w:rFonts w:hint="default" w:ascii="宋体" w:hAnsi="Proxima Nova Rg" w:eastAsia="微软雅黑" w:cs="Proxima Nova Rg"/>
                <w:color w:val="000000"/>
                <w:sz w:val="21"/>
                <w:szCs w:val="21"/>
              </w:rPr>
            </w:pPr>
            <w:r>
              <w:rPr>
                <w:rFonts w:hint="default" w:ascii="宋体" w:hAnsi="Proxima Nova Rg" w:eastAsia="微软雅黑" w:cs="Proxima Nova Rg"/>
                <w:color w:val="000000"/>
                <w:sz w:val="21"/>
                <w:szCs w:val="21"/>
                <w:lang w:val="en-US" w:eastAsia="zh-CN"/>
              </w:rPr>
              <w:t>Data is unavailable.</w:t>
            </w:r>
          </w:p>
        </w:tc>
      </w:tr>
    </w:tbl>
    <w:p>
      <w:pPr>
        <w:pStyle w:val="59"/>
        <w:spacing w:before="0"/>
        <w:ind w:left="0" w:leftChars="0" w:firstLine="0" w:firstLineChars="0"/>
      </w:pPr>
      <w:bookmarkStart w:id="19" w:name="_Toc16769"/>
      <w:r>
        <w:rPr>
          <w:rFonts w:hint="default"/>
        </w:rPr>
        <w:t>Summary of abnormal problems</w:t>
      </w:r>
      <w:bookmarkEnd w:id="19"/>
    </w:p>
    <w:tbl>
      <w:tblPr>
        <w:tblStyle w:val="27"/>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8"/>
        <w:gridCol w:w="987"/>
        <w:gridCol w:w="1635"/>
        <w:gridCol w:w="1590"/>
        <w:gridCol w:w="690"/>
        <w:gridCol w:w="2250"/>
        <w:gridCol w:w="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Pr>
        <w:tc>
          <w:tcPr>
            <w:tcW w:w="2925" w:type="dxa"/>
            <w:gridSpan w:val="2"/>
            <w:tcBorders>
              <w:bottom w:val="single" w:color="auto" w:sz="4" w:space="0"/>
            </w:tcBorders>
            <w:shd w:val="clear" w:color="auto" w:fill="D9D9D9"/>
            <w:vAlign w:val="top"/>
          </w:tcPr>
          <w:p>
            <w:pPr>
              <w:jc w:val="center"/>
              <w:rPr>
                <w:rFonts w:hint="default" w:ascii="微软雅黑" w:hAnsi="微软雅黑" w:eastAsia="微软雅黑" w:cs="微软雅黑"/>
                <w:color w:val="FF0000"/>
                <w:sz w:val="21"/>
                <w:szCs w:val="21"/>
                <w:lang w:val="en-US" w:eastAsia="zh-CN"/>
              </w:rPr>
            </w:pPr>
            <w:r>
              <w:rPr>
                <w:rFonts w:hint="eastAsia" w:ascii="微软雅黑" w:hAnsi="微软雅黑" w:eastAsia="微软雅黑" w:cs="微软雅黑"/>
                <w:color w:val="FF0000"/>
                <w:sz w:val="21"/>
                <w:szCs w:val="21"/>
                <w:lang w:val="en-US" w:eastAsia="zh-CN"/>
              </w:rPr>
              <w:t>Total question</w:t>
            </w:r>
          </w:p>
        </w:tc>
        <w:tc>
          <w:tcPr>
            <w:tcW w:w="3225" w:type="dxa"/>
            <w:gridSpan w:val="2"/>
            <w:tcBorders>
              <w:bottom w:val="single" w:color="auto" w:sz="4" w:space="0"/>
            </w:tcBorders>
            <w:shd w:val="clear" w:color="auto" w:fill="D9D9D9"/>
            <w:vAlign w:val="top"/>
          </w:tcPr>
          <w:p>
            <w:pPr>
              <w:jc w:val="center"/>
              <w:rPr>
                <w:rFonts w:hint="default" w:ascii="微软雅黑" w:hAnsi="微软雅黑" w:eastAsia="微软雅黑" w:cs="微软雅黑"/>
                <w:color w:val="FF0000"/>
                <w:sz w:val="21"/>
                <w:szCs w:val="21"/>
                <w:lang w:val="en-US" w:eastAsia="zh-CN"/>
              </w:rPr>
            </w:pPr>
            <w:r>
              <w:rPr>
                <w:rFonts w:hint="eastAsia" w:ascii="微软雅黑" w:hAnsi="微软雅黑" w:eastAsia="微软雅黑" w:cs="微软雅黑"/>
                <w:color w:val="FF0000"/>
                <w:sz w:val="21"/>
                <w:szCs w:val="21"/>
                <w:lang w:val="en-US" w:eastAsia="zh-CN"/>
              </w:rPr>
              <w:t xml:space="preserve">Must fix </w:t>
            </w:r>
          </w:p>
        </w:tc>
        <w:tc>
          <w:tcPr>
            <w:tcW w:w="2940" w:type="dxa"/>
            <w:gridSpan w:val="2"/>
            <w:tcBorders>
              <w:bottom w:val="single" w:color="auto" w:sz="4" w:space="0"/>
            </w:tcBorders>
            <w:shd w:val="clear" w:color="auto" w:fill="D9D9D9"/>
            <w:vAlign w:val="top"/>
          </w:tcPr>
          <w:p>
            <w:pPr>
              <w:jc w:val="center"/>
              <w:rPr>
                <w:rFonts w:hint="default" w:ascii="微软雅黑" w:hAnsi="微软雅黑" w:eastAsia="微软雅黑" w:cs="微软雅黑"/>
                <w:color w:val="FF0000"/>
                <w:sz w:val="21"/>
                <w:szCs w:val="21"/>
                <w:lang w:val="en-US" w:eastAsia="zh-CN"/>
              </w:rPr>
            </w:pPr>
            <w:r>
              <w:rPr>
                <w:rFonts w:hint="eastAsia" w:ascii="微软雅黑" w:hAnsi="微软雅黑" w:eastAsia="微软雅黑" w:cs="微软雅黑"/>
                <w:color w:val="FF0000"/>
                <w:sz w:val="21"/>
                <w:szCs w:val="21"/>
                <w:lang w:val="en-US" w:eastAsia="zh-CN"/>
              </w:rPr>
              <w:t>Suggestion fix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Pr>
        <w:tc>
          <w:tcPr>
            <w:tcW w:w="9090" w:type="dxa"/>
            <w:gridSpan w:val="6"/>
            <w:tcBorders>
              <w:bottom w:val="single" w:color="auto" w:sz="4" w:space="0"/>
            </w:tcBorders>
            <w:shd w:val="clear" w:color="auto" w:fill="FFFFFF"/>
            <w:vAlign w:val="center"/>
          </w:tcPr>
          <w:p>
            <w:pPr>
              <w:pStyle w:val="53"/>
              <w:shd w:val="clear" w:color="auto" w:fill="FFFFFF"/>
              <w:jc w:val="center"/>
              <w:rPr>
                <w:rFonts w:hint="eastAsia" w:ascii="微软雅黑" w:hAnsi="微软雅黑" w:eastAsia="微软雅黑" w:cs="微软雅黑"/>
                <w:color w:val="000000"/>
                <w:sz w:val="30"/>
                <w:szCs w:val="30"/>
              </w:rPr>
            </w:pPr>
            <w:r>
              <w:rPr>
                <w:rFonts w:hint="eastAsia" w:ascii="微软雅黑" w:hAnsi="微软雅黑" w:eastAsia="微软雅黑" w:cs="微软雅黑"/>
                <w:color w:val="000000"/>
                <w:sz w:val="21"/>
                <w:szCs w:val="21"/>
              </w:rPr>
              <w:t>{%tr if statistical%}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Pr>
        <w:tc>
          <w:tcPr>
            <w:tcW w:w="2925"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{{statistical.total_que}}</w:t>
            </w:r>
          </w:p>
        </w:tc>
        <w:tc>
          <w:tcPr>
            <w:tcW w:w="3225"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{{statistical.must_fix}}</w:t>
            </w:r>
          </w:p>
        </w:tc>
        <w:tc>
          <w:tcPr>
            <w:tcW w:w="2940"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{{statistical.suggest_fix}}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P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Pr>
        <w:tc>
          <w:tcPr>
            <w:tcW w:w="9090" w:type="dxa"/>
            <w:gridSpan w:val="6"/>
            <w:vAlign w:val="center"/>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4"/>
                <w:szCs w:val="21"/>
                <w:lang w:val="en-US" w:eastAsia="zh-CN" w:bidi="ar-SA"/>
              </w:rPr>
              <w:pict>
                <v:shape id="_x0000_s1027" o:spid="_x0000_s1027" o:spt="75" type="#_x0000_t75" style="position:absolute;left:0pt;margin-left:187.9pt;margin-top:7.15pt;height:14.3pt;width:12.95pt;z-index:251663360;mso-width-relative:page;mso-height-relative:page;" fillcolor="#FFFFFF" filled="f" o:preferrelative="t" stroked="f" coordsize="21600,21600">
                  <v:path/>
                  <v:fill on="f" color2="#FFFFFF" focussize="0,0"/>
                  <v:stroke on="f"/>
                  <v:imagedata r:id="rId15" gain="65536f" blacklevel="0f" gamma="0" o:title=""/>
                  <o:lock v:ext="edit" position="f" selection="f" grouping="f" rotation="f" cropping="f" text="f" aspectratio="t"/>
                </v:shape>
              </w:pict>
            </w:r>
            <w:r>
              <w:rPr>
                <w:rFonts w:hint="eastAsia" w:ascii="微软雅黑" w:hAnsi="微软雅黑" w:eastAsia="微软雅黑" w:cs="微软雅黑"/>
                <w:color w:val="000000"/>
                <w:sz w:val="21"/>
                <w:szCs w:val="21"/>
                <w:lang w:val="en-US" w:eastAsia="zh-CN"/>
              </w:rPr>
              <w:t xml:space="preserve">        No abnormality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Pr>
        <w:tc>
          <w:tcPr>
            <w:tcW w:w="9090" w:type="dxa"/>
            <w:gridSpan w:val="6"/>
            <w:vAlign w:val="center"/>
          </w:tcPr>
          <w:p>
            <w:pPr>
              <w:jc w:val="center"/>
              <w:rPr>
                <w:rFonts w:hint="eastAsia" w:ascii="微软雅黑" w:hAnsi="微软雅黑" w:eastAsia="微软雅黑" w:cs="微软雅黑"/>
                <w:color w:val="000000"/>
                <w:szCs w:val="21"/>
              </w:rPr>
            </w:pPr>
            <w:r>
              <w:rPr>
                <w:rFonts w:hint="eastAsia" w:ascii="微软雅黑" w:hAnsi="微软雅黑" w:eastAsia="微软雅黑" w:cs="微软雅黑"/>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2" w:hRule="atLeast"/>
        </w:trPr>
        <w:tc>
          <w:tcPr>
            <w:tcW w:w="1938"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num</w:t>
            </w:r>
          </w:p>
        </w:tc>
        <w:tc>
          <w:tcPr>
            <w:tcW w:w="2622" w:type="dxa"/>
            <w:gridSpan w:val="2"/>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level</w:t>
            </w:r>
          </w:p>
        </w:tc>
        <w:tc>
          <w:tcPr>
            <w:tcW w:w="2280" w:type="dxa"/>
            <w:gridSpan w:val="2"/>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Check items</w:t>
            </w:r>
          </w:p>
        </w:tc>
        <w:tc>
          <w:tcPr>
            <w:tcW w:w="2280" w:type="dxa"/>
            <w:gridSpan w:val="2"/>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Suggested measures and their impact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9120" w:type="dxa"/>
            <w:gridSpan w:val="7"/>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9120" w:type="dxa"/>
            <w:gridSpan w:val="7"/>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2" w:hRule="atLeast"/>
        </w:trPr>
        <w:tc>
          <w:tcPr>
            <w:tcW w:w="1938"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2622"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{{item.level.icon}}</w:t>
            </w:r>
          </w:p>
        </w:tc>
        <w:tc>
          <w:tcPr>
            <w:tcW w:w="2280" w:type="dxa"/>
            <w:gridSpan w:val="2"/>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w:t>
            </w:r>
            <w:r>
              <w:rPr>
                <w:rFonts w:hint="eastAsia" w:ascii="微软雅黑" w:hAnsi="微软雅黑" w:eastAsia="微软雅黑" w:cs="微软雅黑"/>
                <w:color w:val="000000"/>
                <w:sz w:val="21"/>
                <w:szCs w:val="21"/>
              </w:rPr>
              <w:t>check_item}}</w:t>
            </w:r>
          </w:p>
        </w:tc>
        <w:tc>
          <w:tcPr>
            <w:tcW w:w="2280" w:type="dxa"/>
            <w:gridSpan w:val="2"/>
            <w:vAlign w:val="center"/>
          </w:tcPr>
          <w:p>
            <w:pP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r </w:t>
            </w: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9120" w:type="dxa"/>
            <w:gridSpan w:val="7"/>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9120" w:type="dxa"/>
            <w:gridSpan w:val="7"/>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85"/>
        <w:rPr>
          <w:rFonts w:hint="default" w:ascii="宋体" w:hAnsi="Proxima Nova Rg" w:cs="Proxima Nova Rg"/>
        </w:rPr>
      </w:pPr>
    </w:p>
    <w:p>
      <w:pPr>
        <w:pStyle w:val="81"/>
        <w:numPr>
          <w:ilvl w:val="0"/>
          <w:numId w:val="0"/>
        </w:numPr>
        <w:spacing w:before="468" w:after="156"/>
        <w:ind w:left="651" w:leftChars="0"/>
        <w:jc w:val="center"/>
        <w:rPr>
          <w:rFonts w:hint="eastAsia" w:ascii="宋体" w:hAnsi="Proxima Nova Rg" w:eastAsia="微软雅黑" w:cs="Proxima Nova Rg"/>
          <w:sz w:val="36"/>
          <w:szCs w:val="36"/>
          <w:lang w:val="en-US" w:eastAsia="zh-CN"/>
        </w:rPr>
      </w:pPr>
      <w:bookmarkStart w:id="20" w:name="_Toc21559"/>
      <w:r>
        <w:rPr>
          <w:rFonts w:hint="default" w:ascii="宋体" w:hAnsi="Proxima Nova Rg" w:eastAsia="微软雅黑" w:cs="Proxima Nova Rg"/>
          <w:sz w:val="36"/>
          <w:szCs w:val="36"/>
          <w:lang w:val="en-US" w:eastAsia="zh-CN"/>
        </w:rPr>
        <w:t xml:space="preserve">Chapter </w:t>
      </w:r>
      <w:r>
        <w:rPr>
          <w:rFonts w:hint="eastAsia" w:ascii="宋体" w:hAnsi="Proxima Nova Rg" w:eastAsia="微软雅黑" w:cs="Proxima Nova Rg"/>
          <w:sz w:val="36"/>
          <w:szCs w:val="36"/>
          <w:lang w:val="en-US" w:eastAsia="zh-CN"/>
        </w:rPr>
        <w:t>2</w:t>
      </w:r>
      <w:r>
        <w:rPr>
          <w:rFonts w:hint="default" w:ascii="宋体" w:hAnsi="Proxima Nova Rg" w:eastAsia="微软雅黑" w:cs="Proxima Nova Rg"/>
          <w:sz w:val="36"/>
          <w:szCs w:val="36"/>
          <w:lang w:val="en-US" w:eastAsia="zh-CN"/>
        </w:rPr>
        <w:t xml:space="preserve"> </w:t>
      </w:r>
      <w:r>
        <w:rPr>
          <w:rFonts w:hint="eastAsia" w:ascii="宋体" w:hAnsi="Proxima Nova Rg" w:eastAsia="微软雅黑" w:cs="Proxima Nova Rg"/>
          <w:sz w:val="36"/>
          <w:szCs w:val="36"/>
          <w:lang w:val="en-US" w:eastAsia="zh-CN"/>
        </w:rPr>
        <w:t>Inspection results</w:t>
      </w:r>
      <w:bookmarkEnd w:id="20"/>
    </w:p>
    <w:p>
      <w:pPr>
        <w:pStyle w:val="59"/>
        <w:numPr>
          <w:ilvl w:val="1"/>
          <w:numId w:val="3"/>
        </w:numPr>
        <w:ind w:left="10" w:leftChars="0" w:firstLine="2" w:firstLineChars="0"/>
        <w:rPr>
          <w:rFonts w:hint="eastAsia" w:ascii="宋体" w:hAnsi="宋体" w:eastAsia="宋体" w:cs="宋体"/>
          <w:b/>
          <w:bCs w:val="0"/>
        </w:rPr>
      </w:pPr>
      <w:bookmarkStart w:id="21" w:name="_Toc10982"/>
      <w:r>
        <w:rPr>
          <w:rFonts w:hint="eastAsia" w:ascii="宋体" w:eastAsia="宋体" w:cs="宋体"/>
          <w:b/>
          <w:bCs w:val="0"/>
          <w:lang w:val="en-US" w:eastAsia="zh-CN"/>
        </w:rPr>
        <w:t>Smartctl Log</w:t>
      </w:r>
      <w:bookmarkEnd w:id="21"/>
    </w:p>
    <w:tbl>
      <w:tblPr>
        <w:tblStyle w:val="27"/>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2321"/>
        <w:gridCol w:w="4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513"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check_item</w:t>
            </w:r>
          </w:p>
        </w:tc>
        <w:tc>
          <w:tcPr>
            <w:tcW w:w="2321"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result</w:t>
            </w:r>
          </w:p>
        </w:tc>
        <w:tc>
          <w:tcPr>
            <w:tcW w:w="4386"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check_smartctl_log%}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item</w:t>
            </w:r>
            <w:r>
              <w:rPr>
                <w:rFonts w:hint="eastAsia" w:ascii="微软雅黑" w:hAnsi="微软雅黑" w:eastAsia="微软雅黑" w:cs="微软雅黑"/>
                <w:color w:val="000000"/>
                <w:sz w:val="21"/>
                <w:szCs w:val="21"/>
              </w:rPr>
              <w:t xml:space="preserve"> in check_smartctl_log%}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2513"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check_item</w:t>
            </w:r>
            <w:r>
              <w:rPr>
                <w:rFonts w:hint="eastAsia" w:ascii="微软雅黑" w:hAnsi="微软雅黑" w:eastAsia="微软雅黑" w:cs="微软雅黑"/>
                <w:color w:val="000000"/>
                <w:sz w:val="21"/>
                <w:szCs w:val="21"/>
              </w:rPr>
              <w:t>}}</w:t>
            </w:r>
          </w:p>
        </w:tc>
        <w:tc>
          <w:tcPr>
            <w:tcW w:w="232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result</w:t>
            </w:r>
            <w:r>
              <w:rPr>
                <w:rFonts w:hint="eastAsia" w:ascii="微软雅黑" w:hAnsi="微软雅黑" w:eastAsia="微软雅黑" w:cs="微软雅黑"/>
                <w:color w:val="000000"/>
                <w:sz w:val="21"/>
                <w:szCs w:val="21"/>
              </w:rPr>
              <w:t>}}</w:t>
            </w:r>
          </w:p>
        </w:tc>
        <w:tc>
          <w:tcPr>
            <w:tcW w:w="438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lang w:val="en-US" w:eastAsia="zh-CN"/>
        </w:rPr>
      </w:pPr>
    </w:p>
    <w:p>
      <w:pPr>
        <w:pStyle w:val="59"/>
        <w:numPr>
          <w:ilvl w:val="1"/>
          <w:numId w:val="3"/>
        </w:numPr>
        <w:ind w:left="10" w:leftChars="0" w:firstLine="2" w:firstLineChars="0"/>
        <w:rPr>
          <w:rFonts w:hint="eastAsia" w:ascii="宋体" w:hAnsi="宋体" w:eastAsia="宋体" w:cs="宋体"/>
          <w:b/>
          <w:bCs w:val="0"/>
        </w:rPr>
      </w:pPr>
      <w:bookmarkStart w:id="22" w:name="_Toc22997"/>
      <w:r>
        <w:rPr>
          <w:rFonts w:hint="eastAsia" w:ascii="宋体" w:eastAsia="宋体" w:cs="宋体"/>
          <w:b/>
          <w:bCs w:val="0"/>
          <w:lang w:val="en-US" w:eastAsia="zh-CN"/>
        </w:rPr>
        <w:t>IPMI Log</w:t>
      </w:r>
      <w:bookmarkEnd w:id="22"/>
    </w:p>
    <w:tbl>
      <w:tblPr>
        <w:tblStyle w:val="27"/>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2321"/>
        <w:gridCol w:w="4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513"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check_item</w:t>
            </w:r>
          </w:p>
        </w:tc>
        <w:tc>
          <w:tcPr>
            <w:tcW w:w="2321"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result</w:t>
            </w:r>
          </w:p>
        </w:tc>
        <w:tc>
          <w:tcPr>
            <w:tcW w:w="4386"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w:t>
            </w:r>
            <w:r>
              <w:rPr>
                <w:rFonts w:hint="eastAsia" w:ascii="微软雅黑" w:hAnsi="微软雅黑" w:eastAsia="微软雅黑" w:cs="微软雅黑"/>
                <w:color w:val="000000"/>
                <w:sz w:val="21"/>
                <w:szCs w:val="21"/>
                <w:lang w:val="en-US" w:eastAsia="zh-CN"/>
              </w:rPr>
              <w:t>ipmi</w:t>
            </w:r>
            <w:r>
              <w:rPr>
                <w:rFonts w:hint="eastAsia" w:ascii="微软雅黑" w:hAnsi="微软雅黑" w:eastAsia="微软雅黑" w:cs="微软雅黑"/>
                <w:color w:val="000000"/>
                <w:sz w:val="21"/>
                <w:szCs w:val="21"/>
              </w:rPr>
              <w:t>_log%}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item</w:t>
            </w:r>
            <w:r>
              <w:rPr>
                <w:rFonts w:hint="eastAsia" w:ascii="微软雅黑" w:hAnsi="微软雅黑" w:eastAsia="微软雅黑" w:cs="微软雅黑"/>
                <w:color w:val="000000"/>
                <w:sz w:val="21"/>
                <w:szCs w:val="21"/>
              </w:rPr>
              <w:t xml:space="preserve"> in check_</w:t>
            </w:r>
            <w:r>
              <w:rPr>
                <w:rFonts w:hint="eastAsia" w:ascii="微软雅黑" w:hAnsi="微软雅黑" w:eastAsia="微软雅黑" w:cs="微软雅黑"/>
                <w:color w:val="000000"/>
                <w:sz w:val="21"/>
                <w:szCs w:val="21"/>
                <w:lang w:val="en-US" w:eastAsia="zh-CN"/>
              </w:rPr>
              <w:t>ipmi</w:t>
            </w:r>
            <w:r>
              <w:rPr>
                <w:rFonts w:hint="eastAsia" w:ascii="微软雅黑" w:hAnsi="微软雅黑" w:eastAsia="微软雅黑" w:cs="微软雅黑"/>
                <w:color w:val="000000"/>
                <w:sz w:val="21"/>
                <w:szCs w:val="21"/>
              </w:rPr>
              <w:t>_log%}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2513"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check_item</w:t>
            </w:r>
            <w:r>
              <w:rPr>
                <w:rFonts w:hint="eastAsia" w:ascii="微软雅黑" w:hAnsi="微软雅黑" w:eastAsia="微软雅黑" w:cs="微软雅黑"/>
                <w:color w:val="000000"/>
                <w:sz w:val="21"/>
                <w:szCs w:val="21"/>
              </w:rPr>
              <w:t>}}</w:t>
            </w:r>
          </w:p>
        </w:tc>
        <w:tc>
          <w:tcPr>
            <w:tcW w:w="232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result</w:t>
            </w:r>
            <w:r>
              <w:rPr>
                <w:rFonts w:hint="eastAsia" w:ascii="微软雅黑" w:hAnsi="微软雅黑" w:eastAsia="微软雅黑" w:cs="微软雅黑"/>
                <w:color w:val="000000"/>
                <w:sz w:val="21"/>
                <w:szCs w:val="21"/>
              </w:rPr>
              <w:t>}}</w:t>
            </w:r>
          </w:p>
        </w:tc>
        <w:tc>
          <w:tcPr>
            <w:tcW w:w="438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rPr>
      </w:pPr>
    </w:p>
    <w:p>
      <w:pPr>
        <w:rPr>
          <w:rFonts w:hint="eastAsia"/>
          <w:lang w:val="en-US" w:eastAsia="zh-CN"/>
        </w:rPr>
      </w:pPr>
    </w:p>
    <w:p>
      <w:pPr>
        <w:pStyle w:val="59"/>
        <w:numPr>
          <w:ilvl w:val="1"/>
          <w:numId w:val="3"/>
        </w:numPr>
        <w:ind w:left="10" w:leftChars="0" w:firstLine="2" w:firstLineChars="0"/>
        <w:rPr>
          <w:rFonts w:hint="eastAsia" w:ascii="宋体" w:hAnsi="宋体" w:eastAsia="宋体" w:cs="宋体"/>
          <w:b/>
          <w:bCs w:val="0"/>
        </w:rPr>
      </w:pPr>
      <w:bookmarkStart w:id="23" w:name="_Toc21955"/>
      <w:r>
        <w:rPr>
          <w:rFonts w:hint="eastAsia" w:ascii="宋体" w:eastAsia="宋体" w:cs="宋体"/>
          <w:b/>
          <w:bCs w:val="0"/>
          <w:lang w:val="en-US" w:eastAsia="zh-CN"/>
        </w:rPr>
        <w:t>Kernel Log</w:t>
      </w:r>
      <w:bookmarkEnd w:id="23"/>
    </w:p>
    <w:tbl>
      <w:tblPr>
        <w:tblStyle w:val="27"/>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2321"/>
        <w:gridCol w:w="4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513"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check_item</w:t>
            </w:r>
          </w:p>
        </w:tc>
        <w:tc>
          <w:tcPr>
            <w:tcW w:w="2321"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result</w:t>
            </w:r>
          </w:p>
        </w:tc>
        <w:tc>
          <w:tcPr>
            <w:tcW w:w="4386"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w:t>
            </w:r>
            <w:r>
              <w:rPr>
                <w:rFonts w:hint="eastAsia" w:ascii="微软雅黑" w:hAnsi="微软雅黑" w:eastAsia="微软雅黑" w:cs="微软雅黑"/>
                <w:color w:val="000000"/>
                <w:sz w:val="21"/>
                <w:szCs w:val="21"/>
                <w:lang w:val="en-US" w:eastAsia="zh-CN"/>
              </w:rPr>
              <w:t>kernel</w:t>
            </w:r>
            <w:r>
              <w:rPr>
                <w:rFonts w:hint="eastAsia" w:ascii="微软雅黑" w:hAnsi="微软雅黑" w:eastAsia="微软雅黑" w:cs="微软雅黑"/>
                <w:color w:val="000000"/>
                <w:sz w:val="21"/>
                <w:szCs w:val="21"/>
              </w:rPr>
              <w:t>_log%}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item</w:t>
            </w:r>
            <w:r>
              <w:rPr>
                <w:rFonts w:hint="eastAsia" w:ascii="微软雅黑" w:hAnsi="微软雅黑" w:eastAsia="微软雅黑" w:cs="微软雅黑"/>
                <w:color w:val="000000"/>
                <w:sz w:val="21"/>
                <w:szCs w:val="21"/>
              </w:rPr>
              <w:t xml:space="preserve"> in check_</w:t>
            </w:r>
            <w:r>
              <w:rPr>
                <w:rFonts w:hint="eastAsia" w:ascii="微软雅黑" w:hAnsi="微软雅黑" w:eastAsia="微软雅黑" w:cs="微软雅黑"/>
                <w:color w:val="000000"/>
                <w:sz w:val="21"/>
                <w:szCs w:val="21"/>
                <w:lang w:val="en-US" w:eastAsia="zh-CN"/>
              </w:rPr>
              <w:t>kernel</w:t>
            </w:r>
            <w:r>
              <w:rPr>
                <w:rFonts w:hint="eastAsia" w:ascii="微软雅黑" w:hAnsi="微软雅黑" w:eastAsia="微软雅黑" w:cs="微软雅黑"/>
                <w:color w:val="000000"/>
                <w:sz w:val="21"/>
                <w:szCs w:val="21"/>
              </w:rPr>
              <w:t>_log%}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2513"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check_item</w:t>
            </w:r>
            <w:r>
              <w:rPr>
                <w:rFonts w:hint="eastAsia" w:ascii="微软雅黑" w:hAnsi="微软雅黑" w:eastAsia="微软雅黑" w:cs="微软雅黑"/>
                <w:color w:val="000000"/>
                <w:sz w:val="21"/>
                <w:szCs w:val="21"/>
              </w:rPr>
              <w:t>}}</w:t>
            </w:r>
          </w:p>
        </w:tc>
        <w:tc>
          <w:tcPr>
            <w:tcW w:w="232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result</w:t>
            </w:r>
            <w:r>
              <w:rPr>
                <w:rFonts w:hint="eastAsia" w:ascii="微软雅黑" w:hAnsi="微软雅黑" w:eastAsia="微软雅黑" w:cs="微软雅黑"/>
                <w:color w:val="000000"/>
                <w:sz w:val="21"/>
                <w:szCs w:val="21"/>
              </w:rPr>
              <w:t>}}</w:t>
            </w:r>
          </w:p>
        </w:tc>
        <w:tc>
          <w:tcPr>
            <w:tcW w:w="438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rPr>
      </w:pPr>
    </w:p>
    <w:p>
      <w:pPr>
        <w:rPr>
          <w:rFonts w:ascii="微软雅黑" w:hAnsi="微软雅黑" w:eastAsia="微软雅黑" w:cs="微软雅黑"/>
        </w:rPr>
      </w:pPr>
    </w:p>
    <w:p>
      <w:pPr>
        <w:pStyle w:val="59"/>
        <w:numPr>
          <w:ilvl w:val="1"/>
          <w:numId w:val="3"/>
        </w:numPr>
        <w:ind w:left="10" w:leftChars="0" w:firstLine="2" w:firstLineChars="0"/>
        <w:rPr>
          <w:rFonts w:hint="eastAsia" w:ascii="宋体" w:hAnsi="宋体" w:eastAsia="宋体" w:cs="宋体"/>
          <w:b/>
          <w:bCs w:val="0"/>
          <w:lang w:val="en-US" w:eastAsia="zh-CN"/>
        </w:rPr>
      </w:pPr>
      <w:bookmarkStart w:id="24" w:name="_Toc8890"/>
      <w:r>
        <w:rPr>
          <w:rFonts w:hint="eastAsia" w:ascii="宋体" w:eastAsia="宋体" w:cs="宋体"/>
          <w:b/>
          <w:bCs w:val="0"/>
          <w:lang w:val="en-US" w:eastAsia="zh-CN"/>
        </w:rPr>
        <w:t>Power Down</w:t>
      </w:r>
      <w:bookmarkEnd w:id="24"/>
    </w:p>
    <w:tbl>
      <w:tblPr>
        <w:tblStyle w:val="27"/>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2321"/>
        <w:gridCol w:w="4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513"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check_item</w:t>
            </w:r>
          </w:p>
        </w:tc>
        <w:tc>
          <w:tcPr>
            <w:tcW w:w="2321"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result</w:t>
            </w:r>
          </w:p>
        </w:tc>
        <w:tc>
          <w:tcPr>
            <w:tcW w:w="4386"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w:t>
            </w:r>
            <w:r>
              <w:rPr>
                <w:rFonts w:hint="eastAsia" w:ascii="微软雅黑" w:hAnsi="微软雅黑" w:eastAsia="微软雅黑" w:cs="微软雅黑"/>
                <w:color w:val="000000"/>
                <w:sz w:val="21"/>
                <w:szCs w:val="21"/>
                <w:lang w:val="en-US" w:eastAsia="zh-CN"/>
              </w:rPr>
              <w:t>power_down</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item</w:t>
            </w:r>
            <w:r>
              <w:rPr>
                <w:rFonts w:hint="eastAsia" w:ascii="微软雅黑" w:hAnsi="微软雅黑" w:eastAsia="微软雅黑" w:cs="微软雅黑"/>
                <w:color w:val="000000"/>
                <w:sz w:val="21"/>
                <w:szCs w:val="21"/>
              </w:rPr>
              <w:t xml:space="preserve"> in check_</w:t>
            </w:r>
            <w:r>
              <w:rPr>
                <w:rFonts w:hint="eastAsia" w:ascii="微软雅黑" w:hAnsi="微软雅黑" w:eastAsia="微软雅黑" w:cs="微软雅黑"/>
                <w:color w:val="000000"/>
                <w:sz w:val="21"/>
                <w:szCs w:val="21"/>
                <w:lang w:val="en-US" w:eastAsia="zh-CN"/>
              </w:rPr>
              <w:t>power_down</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2513"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check_item</w:t>
            </w:r>
            <w:r>
              <w:rPr>
                <w:rFonts w:hint="eastAsia" w:ascii="微软雅黑" w:hAnsi="微软雅黑" w:eastAsia="微软雅黑" w:cs="微软雅黑"/>
                <w:color w:val="000000"/>
                <w:sz w:val="21"/>
                <w:szCs w:val="21"/>
              </w:rPr>
              <w:t>}}</w:t>
            </w:r>
          </w:p>
        </w:tc>
        <w:tc>
          <w:tcPr>
            <w:tcW w:w="232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result</w:t>
            </w:r>
            <w:r>
              <w:rPr>
                <w:rFonts w:hint="eastAsia" w:ascii="微软雅黑" w:hAnsi="微软雅黑" w:eastAsia="微软雅黑" w:cs="微软雅黑"/>
                <w:color w:val="000000"/>
                <w:sz w:val="21"/>
                <w:szCs w:val="21"/>
              </w:rPr>
              <w:t>}}</w:t>
            </w:r>
          </w:p>
        </w:tc>
        <w:tc>
          <w:tcPr>
            <w:tcW w:w="438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lang w:val="en-US" w:eastAsia="zh-CN"/>
        </w:rPr>
      </w:pPr>
    </w:p>
    <w:p>
      <w:pPr>
        <w:pStyle w:val="59"/>
        <w:numPr>
          <w:ilvl w:val="1"/>
          <w:numId w:val="3"/>
        </w:numPr>
        <w:ind w:left="10" w:leftChars="0" w:firstLine="2" w:firstLineChars="0"/>
        <w:rPr>
          <w:rFonts w:hint="eastAsia" w:ascii="宋体" w:hAnsi="宋体" w:eastAsia="宋体" w:cs="宋体"/>
          <w:b/>
          <w:bCs w:val="0"/>
          <w:lang w:val="en-US" w:eastAsia="zh-CN"/>
        </w:rPr>
      </w:pPr>
      <w:bookmarkStart w:id="25" w:name="_Toc10431"/>
      <w:r>
        <w:rPr>
          <w:rFonts w:hint="eastAsia" w:ascii="宋体" w:eastAsia="宋体" w:cs="宋体"/>
          <w:b/>
          <w:bCs w:val="0"/>
          <w:lang w:val="en-US" w:eastAsia="zh-CN"/>
        </w:rPr>
        <w:t>Medium Disk Bad Sector Check</w:t>
      </w:r>
      <w:bookmarkEnd w:id="25"/>
    </w:p>
    <w:tbl>
      <w:tblPr>
        <w:tblStyle w:val="27"/>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2321"/>
        <w:gridCol w:w="4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513"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check_item</w:t>
            </w:r>
          </w:p>
        </w:tc>
        <w:tc>
          <w:tcPr>
            <w:tcW w:w="2321"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result</w:t>
            </w:r>
          </w:p>
        </w:tc>
        <w:tc>
          <w:tcPr>
            <w:tcW w:w="4386"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check_bad_sector_</w:t>
            </w:r>
            <w:r>
              <w:rPr>
                <w:rFonts w:hint="eastAsia" w:ascii="微软雅黑" w:hAnsi="微软雅黑" w:eastAsia="微软雅黑" w:cs="微软雅黑"/>
                <w:color w:val="000000"/>
                <w:sz w:val="21"/>
                <w:szCs w:val="21"/>
                <w:lang w:val="en-US" w:eastAsia="zh-CN"/>
              </w:rPr>
              <w:t>middle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item</w:t>
            </w:r>
            <w:r>
              <w:rPr>
                <w:rFonts w:hint="eastAsia" w:ascii="微软雅黑" w:hAnsi="微软雅黑" w:eastAsia="微软雅黑" w:cs="微软雅黑"/>
                <w:color w:val="000000"/>
                <w:sz w:val="21"/>
                <w:szCs w:val="21"/>
              </w:rPr>
              <w:t xml:space="preserve"> in check_bad_sector_</w:t>
            </w:r>
            <w:r>
              <w:rPr>
                <w:rFonts w:hint="eastAsia" w:ascii="微软雅黑" w:hAnsi="微软雅黑" w:eastAsia="微软雅黑" w:cs="微软雅黑"/>
                <w:color w:val="000000"/>
                <w:sz w:val="21"/>
                <w:szCs w:val="21"/>
                <w:lang w:val="en-US" w:eastAsia="zh-CN"/>
              </w:rPr>
              <w:t>middle</w:t>
            </w:r>
            <w:r>
              <w:rPr>
                <w:rFonts w:hint="eastAsia" w:ascii="微软雅黑" w:hAnsi="微软雅黑" w:eastAsia="微软雅黑" w:cs="微软雅黑"/>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2513"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check_item</w:t>
            </w:r>
            <w:r>
              <w:rPr>
                <w:rFonts w:hint="eastAsia" w:ascii="微软雅黑" w:hAnsi="微软雅黑" w:eastAsia="微软雅黑" w:cs="微软雅黑"/>
                <w:color w:val="000000"/>
                <w:sz w:val="21"/>
                <w:szCs w:val="21"/>
              </w:rPr>
              <w:t>}}</w:t>
            </w:r>
          </w:p>
        </w:tc>
        <w:tc>
          <w:tcPr>
            <w:tcW w:w="232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result</w:t>
            </w:r>
            <w:r>
              <w:rPr>
                <w:rFonts w:hint="eastAsia" w:ascii="微软雅黑" w:hAnsi="微软雅黑" w:eastAsia="微软雅黑" w:cs="微软雅黑"/>
                <w:color w:val="000000"/>
                <w:sz w:val="21"/>
                <w:szCs w:val="21"/>
              </w:rPr>
              <w:t>}}</w:t>
            </w:r>
          </w:p>
        </w:tc>
        <w:tc>
          <w:tcPr>
            <w:tcW w:w="438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lang w:val="en-US" w:eastAsia="zh-CN"/>
        </w:rPr>
      </w:pPr>
    </w:p>
    <w:p>
      <w:pPr>
        <w:pStyle w:val="59"/>
        <w:numPr>
          <w:ilvl w:val="1"/>
          <w:numId w:val="3"/>
        </w:numPr>
        <w:ind w:left="10" w:leftChars="0" w:firstLine="2" w:firstLineChars="0"/>
        <w:rPr>
          <w:rFonts w:hint="eastAsia" w:ascii="宋体" w:hAnsi="宋体" w:eastAsia="宋体" w:cs="宋体"/>
          <w:b/>
          <w:bCs w:val="0"/>
          <w:lang w:val="en-US" w:eastAsia="zh-CN"/>
        </w:rPr>
      </w:pPr>
      <w:bookmarkStart w:id="26" w:name="_Toc611"/>
      <w:r>
        <w:rPr>
          <w:rFonts w:hint="eastAsia" w:ascii="宋体" w:eastAsia="宋体" w:cs="宋体"/>
          <w:b/>
          <w:bCs w:val="0"/>
          <w:lang w:val="en-US" w:eastAsia="zh-CN"/>
        </w:rPr>
        <w:t>Serve Disk Bad Sector Check</w:t>
      </w:r>
      <w:bookmarkEnd w:id="26"/>
    </w:p>
    <w:tbl>
      <w:tblPr>
        <w:tblStyle w:val="27"/>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2321"/>
        <w:gridCol w:w="4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513"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check_item</w:t>
            </w:r>
          </w:p>
        </w:tc>
        <w:tc>
          <w:tcPr>
            <w:tcW w:w="2321"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result</w:t>
            </w:r>
          </w:p>
        </w:tc>
        <w:tc>
          <w:tcPr>
            <w:tcW w:w="4386"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check_bad_sector_sever%}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item</w:t>
            </w:r>
            <w:r>
              <w:rPr>
                <w:rFonts w:hint="eastAsia" w:ascii="微软雅黑" w:hAnsi="微软雅黑" w:eastAsia="微软雅黑" w:cs="微软雅黑"/>
                <w:color w:val="000000"/>
                <w:sz w:val="21"/>
                <w:szCs w:val="21"/>
              </w:rPr>
              <w:t xml:space="preserve"> in check_bad_sector_sever%}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2513"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check_item</w:t>
            </w:r>
            <w:r>
              <w:rPr>
                <w:rFonts w:hint="eastAsia" w:ascii="微软雅黑" w:hAnsi="微软雅黑" w:eastAsia="微软雅黑" w:cs="微软雅黑"/>
                <w:color w:val="000000"/>
                <w:sz w:val="21"/>
                <w:szCs w:val="21"/>
              </w:rPr>
              <w:t>}}</w:t>
            </w:r>
          </w:p>
        </w:tc>
        <w:tc>
          <w:tcPr>
            <w:tcW w:w="232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result</w:t>
            </w:r>
            <w:r>
              <w:rPr>
                <w:rFonts w:hint="eastAsia" w:ascii="微软雅黑" w:hAnsi="微软雅黑" w:eastAsia="微软雅黑" w:cs="微软雅黑"/>
                <w:color w:val="000000"/>
                <w:sz w:val="21"/>
                <w:szCs w:val="21"/>
              </w:rPr>
              <w:t>}}</w:t>
            </w:r>
          </w:p>
        </w:tc>
        <w:tc>
          <w:tcPr>
            <w:tcW w:w="438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lang w:val="en-US" w:eastAsia="zh-CN"/>
        </w:rPr>
      </w:pPr>
    </w:p>
    <w:p>
      <w:pPr>
        <w:pStyle w:val="59"/>
        <w:numPr>
          <w:ilvl w:val="1"/>
          <w:numId w:val="3"/>
        </w:numPr>
        <w:ind w:left="10" w:leftChars="0" w:firstLine="2" w:firstLineChars="0"/>
        <w:rPr>
          <w:rFonts w:hint="eastAsia" w:ascii="宋体" w:hAnsi="宋体" w:eastAsia="宋体" w:cs="宋体"/>
          <w:b/>
          <w:bCs w:val="0"/>
          <w:lang w:val="en-US" w:eastAsia="zh-CN"/>
        </w:rPr>
      </w:pPr>
      <w:bookmarkStart w:id="27" w:name="_Toc23310"/>
      <w:r>
        <w:rPr>
          <w:rFonts w:hint="eastAsia" w:ascii="宋体" w:eastAsia="宋体" w:cs="宋体"/>
          <w:b/>
          <w:bCs w:val="0"/>
          <w:lang w:val="en-US" w:eastAsia="zh-CN"/>
        </w:rPr>
        <w:t>Medium Disk Performance Check</w:t>
      </w:r>
      <w:bookmarkEnd w:id="27"/>
    </w:p>
    <w:tbl>
      <w:tblPr>
        <w:tblStyle w:val="27"/>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2321"/>
        <w:gridCol w:w="4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513"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check_item</w:t>
            </w:r>
          </w:p>
        </w:tc>
        <w:tc>
          <w:tcPr>
            <w:tcW w:w="2321"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result</w:t>
            </w:r>
          </w:p>
        </w:tc>
        <w:tc>
          <w:tcPr>
            <w:tcW w:w="4386"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check_disk_performance_middle%}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item</w:t>
            </w:r>
            <w:r>
              <w:rPr>
                <w:rFonts w:hint="eastAsia" w:ascii="微软雅黑" w:hAnsi="微软雅黑" w:eastAsia="微软雅黑" w:cs="微软雅黑"/>
                <w:color w:val="000000"/>
                <w:sz w:val="21"/>
                <w:szCs w:val="21"/>
              </w:rPr>
              <w:t xml:space="preserve"> in check_disk_performance_middle%}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2513"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check_item</w:t>
            </w:r>
            <w:r>
              <w:rPr>
                <w:rFonts w:hint="eastAsia" w:ascii="微软雅黑" w:hAnsi="微软雅黑" w:eastAsia="微软雅黑" w:cs="微软雅黑"/>
                <w:color w:val="000000"/>
                <w:sz w:val="21"/>
                <w:szCs w:val="21"/>
              </w:rPr>
              <w:t>}}</w:t>
            </w:r>
          </w:p>
        </w:tc>
        <w:tc>
          <w:tcPr>
            <w:tcW w:w="232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result</w:t>
            </w:r>
            <w:r>
              <w:rPr>
                <w:rFonts w:hint="eastAsia" w:ascii="微软雅黑" w:hAnsi="微软雅黑" w:eastAsia="微软雅黑" w:cs="微软雅黑"/>
                <w:color w:val="000000"/>
                <w:sz w:val="21"/>
                <w:szCs w:val="21"/>
              </w:rPr>
              <w:t>}}</w:t>
            </w:r>
          </w:p>
        </w:tc>
        <w:tc>
          <w:tcPr>
            <w:tcW w:w="438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lang w:val="en-US" w:eastAsia="zh-CN"/>
        </w:rPr>
      </w:pPr>
    </w:p>
    <w:p>
      <w:pPr>
        <w:pStyle w:val="59"/>
        <w:numPr>
          <w:ilvl w:val="1"/>
          <w:numId w:val="3"/>
        </w:numPr>
        <w:ind w:left="10" w:leftChars="0" w:firstLine="2" w:firstLineChars="0"/>
        <w:rPr>
          <w:rFonts w:hint="eastAsia" w:ascii="宋体" w:hAnsi="宋体" w:eastAsia="宋体" w:cs="宋体"/>
          <w:b/>
          <w:bCs w:val="0"/>
          <w:lang w:val="en-US" w:eastAsia="zh-CN"/>
        </w:rPr>
      </w:pPr>
      <w:bookmarkStart w:id="28" w:name="_Toc26164"/>
      <w:r>
        <w:rPr>
          <w:rFonts w:hint="eastAsia" w:ascii="宋体" w:eastAsia="宋体" w:cs="宋体"/>
          <w:b/>
          <w:bCs w:val="0"/>
          <w:lang w:val="en-US" w:eastAsia="zh-CN"/>
        </w:rPr>
        <w:t>Serve Disk Performance Check</w:t>
      </w:r>
      <w:bookmarkEnd w:id="28"/>
    </w:p>
    <w:tbl>
      <w:tblPr>
        <w:tblStyle w:val="27"/>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2321"/>
        <w:gridCol w:w="4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513"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check_item</w:t>
            </w:r>
          </w:p>
        </w:tc>
        <w:tc>
          <w:tcPr>
            <w:tcW w:w="2321"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result</w:t>
            </w:r>
          </w:p>
        </w:tc>
        <w:tc>
          <w:tcPr>
            <w:tcW w:w="4386"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check_disk_performance_sever%}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item</w:t>
            </w:r>
            <w:r>
              <w:rPr>
                <w:rFonts w:hint="eastAsia" w:ascii="微软雅黑" w:hAnsi="微软雅黑" w:eastAsia="微软雅黑" w:cs="微软雅黑"/>
                <w:color w:val="000000"/>
                <w:sz w:val="21"/>
                <w:szCs w:val="21"/>
              </w:rPr>
              <w:t xml:space="preserve"> in check_disk_performance_sever%}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2513"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check_item</w:t>
            </w:r>
            <w:r>
              <w:rPr>
                <w:rFonts w:hint="eastAsia" w:ascii="微软雅黑" w:hAnsi="微软雅黑" w:eastAsia="微软雅黑" w:cs="微软雅黑"/>
                <w:color w:val="000000"/>
                <w:sz w:val="21"/>
                <w:szCs w:val="21"/>
              </w:rPr>
              <w:t>}}</w:t>
            </w:r>
          </w:p>
        </w:tc>
        <w:tc>
          <w:tcPr>
            <w:tcW w:w="232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result</w:t>
            </w:r>
            <w:r>
              <w:rPr>
                <w:rFonts w:hint="eastAsia" w:ascii="微软雅黑" w:hAnsi="微软雅黑" w:eastAsia="微软雅黑" w:cs="微软雅黑"/>
                <w:color w:val="000000"/>
                <w:sz w:val="21"/>
                <w:szCs w:val="21"/>
              </w:rPr>
              <w:t>}}</w:t>
            </w:r>
          </w:p>
        </w:tc>
        <w:tc>
          <w:tcPr>
            <w:tcW w:w="438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lang w:val="en-US" w:eastAsia="zh-CN"/>
        </w:rPr>
      </w:pPr>
    </w:p>
    <w:p>
      <w:pPr>
        <w:rPr>
          <w:rFonts w:hint="eastAsia"/>
          <w:lang w:val="en-US" w:eastAsia="zh-CN"/>
        </w:rPr>
      </w:pPr>
    </w:p>
    <w:p>
      <w:pPr>
        <w:pStyle w:val="59"/>
        <w:numPr>
          <w:ilvl w:val="1"/>
          <w:numId w:val="3"/>
        </w:numPr>
        <w:ind w:left="10" w:leftChars="0" w:firstLine="2" w:firstLineChars="0"/>
        <w:rPr>
          <w:rFonts w:hint="eastAsia" w:ascii="宋体" w:hAnsi="宋体" w:eastAsia="宋体" w:cs="宋体"/>
          <w:b/>
          <w:bCs w:val="0"/>
          <w:lang w:val="en-US" w:eastAsia="zh-CN"/>
        </w:rPr>
      </w:pPr>
      <w:bookmarkStart w:id="29" w:name="_Toc29569"/>
      <w:r>
        <w:rPr>
          <w:rFonts w:hint="eastAsia" w:ascii="宋体" w:eastAsia="宋体" w:cs="宋体"/>
          <w:b/>
          <w:bCs w:val="0"/>
          <w:lang w:val="en-US" w:eastAsia="zh-CN"/>
        </w:rPr>
        <w:t>Medium Low Disk Check</w:t>
      </w:r>
      <w:bookmarkEnd w:id="29"/>
    </w:p>
    <w:tbl>
      <w:tblPr>
        <w:tblStyle w:val="27"/>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2321"/>
        <w:gridCol w:w="4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513"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check_item</w:t>
            </w:r>
          </w:p>
        </w:tc>
        <w:tc>
          <w:tcPr>
            <w:tcW w:w="2321"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result</w:t>
            </w:r>
          </w:p>
        </w:tc>
        <w:tc>
          <w:tcPr>
            <w:tcW w:w="4386"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check_low_disk_middle%}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item</w:t>
            </w:r>
            <w:r>
              <w:rPr>
                <w:rFonts w:hint="eastAsia" w:ascii="微软雅黑" w:hAnsi="微软雅黑" w:eastAsia="微软雅黑" w:cs="微软雅黑"/>
                <w:color w:val="000000"/>
                <w:sz w:val="21"/>
                <w:szCs w:val="21"/>
              </w:rPr>
              <w:t xml:space="preserve"> in check_low_disk_middle%}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2513"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check_item</w:t>
            </w:r>
            <w:r>
              <w:rPr>
                <w:rFonts w:hint="eastAsia" w:ascii="微软雅黑" w:hAnsi="微软雅黑" w:eastAsia="微软雅黑" w:cs="微软雅黑"/>
                <w:color w:val="000000"/>
                <w:sz w:val="21"/>
                <w:szCs w:val="21"/>
              </w:rPr>
              <w:t>}}</w:t>
            </w:r>
          </w:p>
        </w:tc>
        <w:tc>
          <w:tcPr>
            <w:tcW w:w="232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result</w:t>
            </w:r>
            <w:r>
              <w:rPr>
                <w:rFonts w:hint="eastAsia" w:ascii="微软雅黑" w:hAnsi="微软雅黑" w:eastAsia="微软雅黑" w:cs="微软雅黑"/>
                <w:color w:val="000000"/>
                <w:sz w:val="21"/>
                <w:szCs w:val="21"/>
              </w:rPr>
              <w:t>}}</w:t>
            </w:r>
          </w:p>
        </w:tc>
        <w:tc>
          <w:tcPr>
            <w:tcW w:w="438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lang w:val="en-US" w:eastAsia="zh-CN"/>
        </w:rPr>
      </w:pPr>
    </w:p>
    <w:p>
      <w:pPr>
        <w:pStyle w:val="59"/>
        <w:numPr>
          <w:ilvl w:val="1"/>
          <w:numId w:val="0"/>
        </w:numPr>
        <w:ind w:left="12" w:leftChars="0"/>
        <w:rPr>
          <w:rFonts w:hint="eastAsia" w:ascii="宋体" w:hAnsi="宋体" w:eastAsia="宋体" w:cs="宋体"/>
          <w:b/>
          <w:bCs w:val="0"/>
          <w:lang w:val="en-US" w:eastAsia="zh-CN"/>
        </w:rPr>
      </w:pPr>
      <w:bookmarkStart w:id="30" w:name="_Toc13519"/>
      <w:r>
        <w:rPr>
          <w:rFonts w:hint="eastAsia" w:ascii="宋体" w:eastAsia="宋体" w:cs="宋体"/>
          <w:b/>
          <w:bCs w:val="0"/>
          <w:lang w:val="en-US" w:eastAsia="zh-CN"/>
        </w:rPr>
        <w:t>2.10 Serve Low Disk Check</w:t>
      </w:r>
      <w:bookmarkEnd w:id="30"/>
    </w:p>
    <w:tbl>
      <w:tblPr>
        <w:tblStyle w:val="27"/>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2321"/>
        <w:gridCol w:w="4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513"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check_item</w:t>
            </w:r>
          </w:p>
        </w:tc>
        <w:tc>
          <w:tcPr>
            <w:tcW w:w="2321"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result</w:t>
            </w:r>
          </w:p>
        </w:tc>
        <w:tc>
          <w:tcPr>
            <w:tcW w:w="4386"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check_low_disk_serve%}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item</w:t>
            </w:r>
            <w:r>
              <w:rPr>
                <w:rFonts w:hint="eastAsia" w:ascii="微软雅黑" w:hAnsi="微软雅黑" w:eastAsia="微软雅黑" w:cs="微软雅黑"/>
                <w:color w:val="000000"/>
                <w:sz w:val="21"/>
                <w:szCs w:val="21"/>
              </w:rPr>
              <w:t xml:space="preserve"> in check_low_disk_serve%}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2513"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check_item</w:t>
            </w:r>
            <w:r>
              <w:rPr>
                <w:rFonts w:hint="eastAsia" w:ascii="微软雅黑" w:hAnsi="微软雅黑" w:eastAsia="微软雅黑" w:cs="微软雅黑"/>
                <w:color w:val="000000"/>
                <w:sz w:val="21"/>
                <w:szCs w:val="21"/>
              </w:rPr>
              <w:t>}}</w:t>
            </w:r>
          </w:p>
        </w:tc>
        <w:tc>
          <w:tcPr>
            <w:tcW w:w="232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result</w:t>
            </w:r>
            <w:r>
              <w:rPr>
                <w:rFonts w:hint="eastAsia" w:ascii="微软雅黑" w:hAnsi="微软雅黑" w:eastAsia="微软雅黑" w:cs="微软雅黑"/>
                <w:color w:val="000000"/>
                <w:sz w:val="21"/>
                <w:szCs w:val="21"/>
              </w:rPr>
              <w:t>}}</w:t>
            </w:r>
          </w:p>
        </w:tc>
        <w:tc>
          <w:tcPr>
            <w:tcW w:w="438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lang w:val="en-US" w:eastAsia="zh-CN"/>
        </w:rPr>
      </w:pPr>
    </w:p>
    <w:p>
      <w:pPr>
        <w:pStyle w:val="59"/>
        <w:numPr>
          <w:ilvl w:val="1"/>
          <w:numId w:val="0"/>
        </w:numPr>
        <w:ind w:left="12" w:leftChars="0"/>
        <w:rPr>
          <w:rFonts w:hint="eastAsia" w:ascii="宋体" w:hAnsi="宋体" w:eastAsia="宋体" w:cs="宋体"/>
          <w:b/>
          <w:bCs w:val="0"/>
          <w:lang w:val="en-US" w:eastAsia="zh-CN"/>
        </w:rPr>
      </w:pPr>
      <w:bookmarkStart w:id="31" w:name="_Toc5367"/>
      <w:r>
        <w:rPr>
          <w:rFonts w:hint="eastAsia" w:ascii="宋体" w:eastAsia="宋体" w:cs="宋体"/>
          <w:b/>
          <w:bCs w:val="0"/>
          <w:lang w:val="en-US" w:eastAsia="zh-CN"/>
        </w:rPr>
        <w:t>2.11 Medium Disk Read Scan</w:t>
      </w:r>
      <w:bookmarkEnd w:id="31"/>
    </w:p>
    <w:tbl>
      <w:tblPr>
        <w:tblStyle w:val="27"/>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2321"/>
        <w:gridCol w:w="4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7" w:hRule="atLeast"/>
          <w:jc w:val="center"/>
        </w:trPr>
        <w:tc>
          <w:tcPr>
            <w:tcW w:w="2513"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check_item</w:t>
            </w:r>
          </w:p>
        </w:tc>
        <w:tc>
          <w:tcPr>
            <w:tcW w:w="2321"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result</w:t>
            </w:r>
          </w:p>
        </w:tc>
        <w:tc>
          <w:tcPr>
            <w:tcW w:w="4386"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check_disk_scan_middle%}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item</w:t>
            </w:r>
            <w:r>
              <w:rPr>
                <w:rFonts w:hint="eastAsia" w:ascii="微软雅黑" w:hAnsi="微软雅黑" w:eastAsia="微软雅黑" w:cs="微软雅黑"/>
                <w:color w:val="000000"/>
                <w:sz w:val="21"/>
                <w:szCs w:val="21"/>
              </w:rPr>
              <w:t xml:space="preserve"> in check_disk_scan_middle%}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2513"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check_item</w:t>
            </w:r>
            <w:r>
              <w:rPr>
                <w:rFonts w:hint="eastAsia" w:ascii="微软雅黑" w:hAnsi="微软雅黑" w:eastAsia="微软雅黑" w:cs="微软雅黑"/>
                <w:color w:val="000000"/>
                <w:sz w:val="21"/>
                <w:szCs w:val="21"/>
              </w:rPr>
              <w:t>}}</w:t>
            </w:r>
          </w:p>
        </w:tc>
        <w:tc>
          <w:tcPr>
            <w:tcW w:w="232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result</w:t>
            </w:r>
            <w:r>
              <w:rPr>
                <w:rFonts w:hint="eastAsia" w:ascii="微软雅黑" w:hAnsi="微软雅黑" w:eastAsia="微软雅黑" w:cs="微软雅黑"/>
                <w:color w:val="000000"/>
                <w:sz w:val="21"/>
                <w:szCs w:val="21"/>
              </w:rPr>
              <w:t>}}</w:t>
            </w:r>
          </w:p>
        </w:tc>
        <w:tc>
          <w:tcPr>
            <w:tcW w:w="438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lang w:val="en-US" w:eastAsia="zh-CN"/>
        </w:rPr>
      </w:pPr>
    </w:p>
    <w:p>
      <w:pPr>
        <w:pStyle w:val="59"/>
        <w:numPr>
          <w:ilvl w:val="1"/>
          <w:numId w:val="0"/>
        </w:numPr>
        <w:ind w:left="12" w:leftChars="0"/>
        <w:rPr>
          <w:rFonts w:hint="eastAsia" w:ascii="宋体" w:hAnsi="宋体" w:eastAsia="宋体" w:cs="宋体"/>
          <w:b/>
          <w:bCs w:val="0"/>
          <w:lang w:val="en-US" w:eastAsia="zh-CN"/>
        </w:rPr>
      </w:pPr>
      <w:bookmarkStart w:id="32" w:name="_Toc10549"/>
      <w:r>
        <w:rPr>
          <w:rFonts w:hint="eastAsia" w:ascii="宋体" w:eastAsia="宋体" w:cs="宋体"/>
          <w:b/>
          <w:bCs w:val="0"/>
          <w:lang w:val="en-US" w:eastAsia="zh-CN"/>
        </w:rPr>
        <w:t>2.12 Serve Disk Read Scan</w:t>
      </w:r>
      <w:bookmarkEnd w:id="32"/>
      <w:r>
        <w:rPr>
          <w:rFonts w:hint="eastAsia" w:ascii="宋体" w:hAnsi="宋体" w:eastAsia="宋体" w:cs="宋体"/>
          <w:b/>
          <w:bCs w:val="0"/>
          <w:lang w:val="en-US" w:eastAsia="zh-CN"/>
        </w:rPr>
        <w:t xml:space="preserve"> </w:t>
      </w:r>
    </w:p>
    <w:tbl>
      <w:tblPr>
        <w:tblStyle w:val="27"/>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2321"/>
        <w:gridCol w:w="4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513"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check_item</w:t>
            </w:r>
          </w:p>
        </w:tc>
        <w:tc>
          <w:tcPr>
            <w:tcW w:w="2321"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result</w:t>
            </w:r>
          </w:p>
        </w:tc>
        <w:tc>
          <w:tcPr>
            <w:tcW w:w="4386"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check_disk_scan_serve%}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item</w:t>
            </w:r>
            <w:r>
              <w:rPr>
                <w:rFonts w:hint="eastAsia" w:ascii="微软雅黑" w:hAnsi="微软雅黑" w:eastAsia="微软雅黑" w:cs="微软雅黑"/>
                <w:color w:val="000000"/>
                <w:sz w:val="21"/>
                <w:szCs w:val="21"/>
              </w:rPr>
              <w:t xml:space="preserve"> in check_disk_scan_serve%}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2513"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check_item</w:t>
            </w:r>
            <w:r>
              <w:rPr>
                <w:rFonts w:hint="eastAsia" w:ascii="微软雅黑" w:hAnsi="微软雅黑" w:eastAsia="微软雅黑" w:cs="微软雅黑"/>
                <w:color w:val="000000"/>
                <w:sz w:val="21"/>
                <w:szCs w:val="21"/>
              </w:rPr>
              <w:t>}}</w:t>
            </w:r>
          </w:p>
        </w:tc>
        <w:tc>
          <w:tcPr>
            <w:tcW w:w="232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result</w:t>
            </w:r>
            <w:r>
              <w:rPr>
                <w:rFonts w:hint="eastAsia" w:ascii="微软雅黑" w:hAnsi="微软雅黑" w:eastAsia="微软雅黑" w:cs="微软雅黑"/>
                <w:color w:val="000000"/>
                <w:sz w:val="21"/>
                <w:szCs w:val="21"/>
              </w:rPr>
              <w:t>}}</w:t>
            </w:r>
          </w:p>
        </w:tc>
        <w:tc>
          <w:tcPr>
            <w:tcW w:w="438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lang w:val="en-US" w:eastAsia="zh-CN"/>
        </w:rPr>
      </w:pPr>
    </w:p>
    <w:p>
      <w:pPr>
        <w:pStyle w:val="59"/>
        <w:numPr>
          <w:ilvl w:val="1"/>
          <w:numId w:val="0"/>
        </w:numPr>
        <w:ind w:left="12" w:leftChars="0"/>
        <w:rPr>
          <w:rFonts w:hint="eastAsia" w:ascii="宋体" w:hAnsi="宋体" w:eastAsia="宋体" w:cs="宋体"/>
          <w:b/>
          <w:bCs w:val="0"/>
          <w:lang w:val="en-US" w:eastAsia="zh-CN"/>
        </w:rPr>
      </w:pPr>
      <w:bookmarkStart w:id="33" w:name="_Toc11145"/>
      <w:r>
        <w:rPr>
          <w:rFonts w:hint="eastAsia" w:ascii="宋体" w:eastAsia="宋体" w:cs="宋体"/>
          <w:b/>
          <w:bCs w:val="0"/>
          <w:lang w:val="en-US" w:eastAsia="zh-CN"/>
        </w:rPr>
        <w:t>2.13 Memory ECC UECC Check</w:t>
      </w:r>
      <w:bookmarkEnd w:id="33"/>
    </w:p>
    <w:tbl>
      <w:tblPr>
        <w:tblStyle w:val="27"/>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2321"/>
        <w:gridCol w:w="4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513"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check_item</w:t>
            </w:r>
          </w:p>
        </w:tc>
        <w:tc>
          <w:tcPr>
            <w:tcW w:w="2321"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result</w:t>
            </w:r>
          </w:p>
        </w:tc>
        <w:tc>
          <w:tcPr>
            <w:tcW w:w="4386"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check_memory_ECC_UECC_middle%}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item</w:t>
            </w:r>
            <w:r>
              <w:rPr>
                <w:rFonts w:hint="eastAsia" w:ascii="微软雅黑" w:hAnsi="微软雅黑" w:eastAsia="微软雅黑" w:cs="微软雅黑"/>
                <w:color w:val="000000"/>
                <w:sz w:val="21"/>
                <w:szCs w:val="21"/>
              </w:rPr>
              <w:t xml:space="preserve"> in check_memory_ECC_UECC_middle%}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2513"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check_item</w:t>
            </w:r>
            <w:r>
              <w:rPr>
                <w:rFonts w:hint="eastAsia" w:ascii="微软雅黑" w:hAnsi="微软雅黑" w:eastAsia="微软雅黑" w:cs="微软雅黑"/>
                <w:color w:val="000000"/>
                <w:sz w:val="21"/>
                <w:szCs w:val="21"/>
              </w:rPr>
              <w:t>}}</w:t>
            </w:r>
          </w:p>
        </w:tc>
        <w:tc>
          <w:tcPr>
            <w:tcW w:w="232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result</w:t>
            </w:r>
            <w:r>
              <w:rPr>
                <w:rFonts w:hint="eastAsia" w:ascii="微软雅黑" w:hAnsi="微软雅黑" w:eastAsia="微软雅黑" w:cs="微软雅黑"/>
                <w:color w:val="000000"/>
                <w:sz w:val="21"/>
                <w:szCs w:val="21"/>
              </w:rPr>
              <w:t>}}</w:t>
            </w:r>
          </w:p>
        </w:tc>
        <w:tc>
          <w:tcPr>
            <w:tcW w:w="438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lang w:val="en-US" w:eastAsia="zh-CN"/>
        </w:rPr>
      </w:pPr>
    </w:p>
    <w:p>
      <w:pPr>
        <w:rPr>
          <w:rFonts w:hint="eastAsia"/>
          <w:lang w:val="en-US" w:eastAsia="zh-CN"/>
        </w:rPr>
      </w:pPr>
    </w:p>
    <w:p>
      <w:pPr>
        <w:pStyle w:val="59"/>
        <w:numPr>
          <w:ilvl w:val="1"/>
          <w:numId w:val="0"/>
        </w:numPr>
        <w:ind w:left="12" w:leftChars="0"/>
        <w:rPr>
          <w:rFonts w:hint="eastAsia" w:ascii="宋体" w:hAnsi="宋体" w:eastAsia="宋体" w:cs="宋体"/>
          <w:b/>
          <w:bCs w:val="0"/>
          <w:lang w:val="en-US" w:eastAsia="zh-CN"/>
        </w:rPr>
      </w:pPr>
      <w:bookmarkStart w:id="34" w:name="_Toc4047"/>
      <w:r>
        <w:rPr>
          <w:rFonts w:hint="eastAsia" w:ascii="宋体" w:eastAsia="宋体" w:cs="宋体"/>
          <w:b/>
          <w:bCs w:val="0"/>
          <w:lang w:val="en-US" w:eastAsia="zh-CN"/>
        </w:rPr>
        <w:t>2.14 Medium</w:t>
      </w:r>
      <w:r>
        <w:rPr>
          <w:rFonts w:hint="eastAsia" w:ascii="宋体" w:hAnsi="宋体" w:eastAsia="宋体" w:cs="宋体"/>
          <w:b/>
          <w:bCs w:val="0"/>
          <w:lang w:val="en-US" w:eastAsia="zh-CN"/>
        </w:rPr>
        <w:t xml:space="preserve"> </w:t>
      </w:r>
      <w:r>
        <w:rPr>
          <w:rFonts w:hint="eastAsia" w:ascii="宋体" w:eastAsia="宋体" w:cs="宋体"/>
          <w:b/>
          <w:bCs w:val="0"/>
          <w:lang w:val="en-US" w:eastAsia="zh-CN"/>
        </w:rPr>
        <w:t>Memory Stress Test</w:t>
      </w:r>
      <w:bookmarkEnd w:id="34"/>
    </w:p>
    <w:tbl>
      <w:tblPr>
        <w:tblStyle w:val="27"/>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2321"/>
        <w:gridCol w:w="4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513"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check_item</w:t>
            </w:r>
          </w:p>
        </w:tc>
        <w:tc>
          <w:tcPr>
            <w:tcW w:w="2321"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result</w:t>
            </w:r>
          </w:p>
        </w:tc>
        <w:tc>
          <w:tcPr>
            <w:tcW w:w="4386"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check_memory_stress_middle%}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item</w:t>
            </w:r>
            <w:r>
              <w:rPr>
                <w:rFonts w:hint="eastAsia" w:ascii="微软雅黑" w:hAnsi="微软雅黑" w:eastAsia="微软雅黑" w:cs="微软雅黑"/>
                <w:color w:val="000000"/>
                <w:sz w:val="21"/>
                <w:szCs w:val="21"/>
              </w:rPr>
              <w:t xml:space="preserve"> in check_memory_stress_middle%}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2513"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check_item</w:t>
            </w:r>
            <w:r>
              <w:rPr>
                <w:rFonts w:hint="eastAsia" w:ascii="微软雅黑" w:hAnsi="微软雅黑" w:eastAsia="微软雅黑" w:cs="微软雅黑"/>
                <w:color w:val="000000"/>
                <w:sz w:val="21"/>
                <w:szCs w:val="21"/>
              </w:rPr>
              <w:t>}}</w:t>
            </w:r>
          </w:p>
        </w:tc>
        <w:tc>
          <w:tcPr>
            <w:tcW w:w="232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result</w:t>
            </w:r>
            <w:r>
              <w:rPr>
                <w:rFonts w:hint="eastAsia" w:ascii="微软雅黑" w:hAnsi="微软雅黑" w:eastAsia="微软雅黑" w:cs="微软雅黑"/>
                <w:color w:val="000000"/>
                <w:sz w:val="21"/>
                <w:szCs w:val="21"/>
              </w:rPr>
              <w:t>}}</w:t>
            </w:r>
          </w:p>
        </w:tc>
        <w:tc>
          <w:tcPr>
            <w:tcW w:w="438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lang w:val="en-US" w:eastAsia="zh-CN"/>
        </w:rPr>
      </w:pPr>
    </w:p>
    <w:p>
      <w:pPr>
        <w:pStyle w:val="59"/>
        <w:numPr>
          <w:ilvl w:val="1"/>
          <w:numId w:val="0"/>
        </w:numPr>
        <w:ind w:left="12" w:leftChars="0"/>
        <w:rPr>
          <w:rFonts w:hint="default" w:ascii="宋体" w:hAnsi="宋体" w:eastAsia="宋体" w:cs="宋体"/>
          <w:b/>
          <w:bCs w:val="0"/>
          <w:lang w:val="en-US" w:eastAsia="zh-CN"/>
        </w:rPr>
      </w:pPr>
      <w:bookmarkStart w:id="35" w:name="_Toc26601"/>
      <w:r>
        <w:rPr>
          <w:rFonts w:hint="eastAsia" w:ascii="宋体" w:eastAsia="宋体" w:cs="宋体"/>
          <w:b/>
          <w:bCs w:val="0"/>
          <w:lang w:val="en-US" w:eastAsia="zh-CN"/>
        </w:rPr>
        <w:t xml:space="preserve">2.15 </w:t>
      </w:r>
      <w:r>
        <w:rPr>
          <w:rFonts w:hint="eastAsia" w:ascii="宋体" w:hAnsi="宋体" w:eastAsia="宋体" w:cs="宋体"/>
          <w:b/>
          <w:bCs w:val="0"/>
          <w:lang w:val="en-US" w:eastAsia="zh-CN"/>
        </w:rPr>
        <w:t xml:space="preserve">Severe </w:t>
      </w:r>
      <w:r>
        <w:rPr>
          <w:rFonts w:hint="eastAsia" w:ascii="宋体" w:eastAsia="宋体" w:cs="宋体"/>
          <w:b/>
          <w:bCs w:val="0"/>
          <w:lang w:val="en-US" w:eastAsia="zh-CN"/>
        </w:rPr>
        <w:t>Memory Stress Test</w:t>
      </w:r>
      <w:bookmarkEnd w:id="35"/>
    </w:p>
    <w:tbl>
      <w:tblPr>
        <w:tblStyle w:val="27"/>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2321"/>
        <w:gridCol w:w="4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513"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check_item</w:t>
            </w:r>
          </w:p>
        </w:tc>
        <w:tc>
          <w:tcPr>
            <w:tcW w:w="2321"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result</w:t>
            </w:r>
          </w:p>
        </w:tc>
        <w:tc>
          <w:tcPr>
            <w:tcW w:w="4386"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check_memory_stress_serve%}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item</w:t>
            </w:r>
            <w:r>
              <w:rPr>
                <w:rFonts w:hint="eastAsia" w:ascii="微软雅黑" w:hAnsi="微软雅黑" w:eastAsia="微软雅黑" w:cs="微软雅黑"/>
                <w:color w:val="000000"/>
                <w:sz w:val="21"/>
                <w:szCs w:val="21"/>
              </w:rPr>
              <w:t xml:space="preserve"> in check_memory_stress_serve%}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2513"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check_item</w:t>
            </w:r>
            <w:r>
              <w:rPr>
                <w:rFonts w:hint="eastAsia" w:ascii="微软雅黑" w:hAnsi="微软雅黑" w:eastAsia="微软雅黑" w:cs="微软雅黑"/>
                <w:color w:val="000000"/>
                <w:sz w:val="21"/>
                <w:szCs w:val="21"/>
              </w:rPr>
              <w:t>}}</w:t>
            </w:r>
          </w:p>
        </w:tc>
        <w:tc>
          <w:tcPr>
            <w:tcW w:w="232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result</w:t>
            </w:r>
            <w:r>
              <w:rPr>
                <w:rFonts w:hint="eastAsia" w:ascii="微软雅黑" w:hAnsi="微软雅黑" w:eastAsia="微软雅黑" w:cs="微软雅黑"/>
                <w:color w:val="000000"/>
                <w:sz w:val="21"/>
                <w:szCs w:val="21"/>
              </w:rPr>
              <w:t>}}</w:t>
            </w:r>
          </w:p>
        </w:tc>
        <w:tc>
          <w:tcPr>
            <w:tcW w:w="438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default"/>
          <w:lang w:val="en-US" w:eastAsia="zh-CN"/>
        </w:rPr>
      </w:pPr>
    </w:p>
    <w:p>
      <w:pPr>
        <w:pStyle w:val="59"/>
        <w:numPr>
          <w:ilvl w:val="1"/>
          <w:numId w:val="0"/>
        </w:numPr>
        <w:ind w:left="12" w:leftChars="0"/>
        <w:rPr>
          <w:rFonts w:hint="eastAsia" w:ascii="宋体" w:hAnsi="宋体" w:eastAsia="宋体" w:cs="宋体"/>
          <w:b/>
          <w:bCs w:val="0"/>
          <w:lang w:val="en-US" w:eastAsia="zh-CN"/>
        </w:rPr>
      </w:pPr>
      <w:bookmarkStart w:id="36" w:name="_Toc15564"/>
      <w:r>
        <w:rPr>
          <w:rFonts w:hint="eastAsia" w:ascii="宋体" w:eastAsia="宋体" w:cs="宋体"/>
          <w:b/>
          <w:bCs w:val="0"/>
          <w:lang w:val="en-US" w:eastAsia="zh-CN"/>
        </w:rPr>
        <w:t>2.16 Check Interfaces</w:t>
      </w:r>
      <w:bookmarkEnd w:id="36"/>
    </w:p>
    <w:tbl>
      <w:tblPr>
        <w:tblStyle w:val="27"/>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2321"/>
        <w:gridCol w:w="4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513"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check_item</w:t>
            </w:r>
          </w:p>
        </w:tc>
        <w:tc>
          <w:tcPr>
            <w:tcW w:w="2321"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result</w:t>
            </w:r>
          </w:p>
        </w:tc>
        <w:tc>
          <w:tcPr>
            <w:tcW w:w="4386"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check_ifaces%}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item</w:t>
            </w:r>
            <w:r>
              <w:rPr>
                <w:rFonts w:hint="eastAsia" w:ascii="微软雅黑" w:hAnsi="微软雅黑" w:eastAsia="微软雅黑" w:cs="微软雅黑"/>
                <w:color w:val="000000"/>
                <w:sz w:val="21"/>
                <w:szCs w:val="21"/>
              </w:rPr>
              <w:t xml:space="preserve"> in check_ifaces%}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2513"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check_item</w:t>
            </w:r>
            <w:r>
              <w:rPr>
                <w:rFonts w:hint="eastAsia" w:ascii="微软雅黑" w:hAnsi="微软雅黑" w:eastAsia="微软雅黑" w:cs="微软雅黑"/>
                <w:color w:val="000000"/>
                <w:sz w:val="21"/>
                <w:szCs w:val="21"/>
              </w:rPr>
              <w:t>}}</w:t>
            </w:r>
          </w:p>
        </w:tc>
        <w:tc>
          <w:tcPr>
            <w:tcW w:w="232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result</w:t>
            </w:r>
            <w:r>
              <w:rPr>
                <w:rFonts w:hint="eastAsia" w:ascii="微软雅黑" w:hAnsi="微软雅黑" w:eastAsia="微软雅黑" w:cs="微软雅黑"/>
                <w:color w:val="000000"/>
                <w:sz w:val="21"/>
                <w:szCs w:val="21"/>
              </w:rPr>
              <w:t>}}</w:t>
            </w:r>
          </w:p>
        </w:tc>
        <w:tc>
          <w:tcPr>
            <w:tcW w:w="438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lang w:val="en-US" w:eastAsia="zh-CN"/>
        </w:rPr>
      </w:pPr>
    </w:p>
    <w:p>
      <w:pPr>
        <w:pStyle w:val="59"/>
        <w:numPr>
          <w:ilvl w:val="1"/>
          <w:numId w:val="0"/>
        </w:numPr>
        <w:spacing w:before="156" w:after="156"/>
        <w:ind w:left="12" w:leftChars="0"/>
        <w:rPr>
          <w:rFonts w:hint="default" w:ascii="宋体" w:eastAsia="宋体" w:cs="宋体"/>
          <w:b/>
          <w:bCs w:val="0"/>
          <w:sz w:val="32"/>
          <w:szCs w:val="32"/>
          <w:lang w:val="en-US" w:eastAsia="zh-CN"/>
        </w:rPr>
      </w:pPr>
      <w:bookmarkStart w:id="37" w:name="_Toc8895"/>
      <w:r>
        <w:rPr>
          <w:rFonts w:hint="eastAsia" w:ascii="宋体" w:eastAsia="宋体" w:cs="宋体"/>
          <w:b/>
          <w:bCs w:val="0"/>
          <w:sz w:val="32"/>
          <w:szCs w:val="32"/>
          <w:lang w:val="en-US" w:eastAsia="zh-CN"/>
        </w:rPr>
        <w:t>2.17 CPU Stress Test</w:t>
      </w:r>
      <w:bookmarkEnd w:id="37"/>
    </w:p>
    <w:tbl>
      <w:tblPr>
        <w:tblStyle w:val="27"/>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2321"/>
        <w:gridCol w:w="4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513" w:type="dxa"/>
            <w:shd w:val="clear" w:color="auto" w:fill="D9D9D9"/>
            <w:vAlign w:val="top"/>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check_item</w:t>
            </w:r>
          </w:p>
        </w:tc>
        <w:tc>
          <w:tcPr>
            <w:tcW w:w="2321"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result</w:t>
            </w:r>
          </w:p>
        </w:tc>
        <w:tc>
          <w:tcPr>
            <w:tcW w:w="4386" w:type="dxa"/>
            <w:shd w:val="clear" w:color="auto" w:fill="D9D9D9"/>
            <w:vAlign w:val="top"/>
          </w:tcPr>
          <w:p>
            <w:pPr>
              <w:jc w:val="center"/>
              <w:rPr>
                <w:rFonts w:hint="default" w:ascii="微软雅黑" w:hAnsi="微软雅黑" w:eastAsia="微软雅黑" w:cs="微软雅黑"/>
                <w:color w:val="000000"/>
                <w:sz w:val="21"/>
                <w:szCs w:val="21"/>
                <w:lang w:val="en-US" w:eastAsia="zh-CN"/>
              </w:rPr>
            </w:pPr>
            <w:r>
              <w:rPr>
                <w:rFonts w:hint="eastAsia" w:ascii="微软雅黑" w:hAnsi="微软雅黑" w:eastAsia="微软雅黑" w:cs="微软雅黑"/>
                <w:color w:val="000000"/>
                <w:sz w:val="21"/>
                <w:szCs w:val="21"/>
                <w:lang w:val="en-US" w:eastAsia="zh-CN"/>
              </w:rPr>
              <w:t>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check_cpu_performance%}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w:t>
            </w:r>
            <w:r>
              <w:rPr>
                <w:rFonts w:hint="eastAsia" w:ascii="微软雅黑" w:hAnsi="微软雅黑" w:eastAsia="微软雅黑" w:cs="微软雅黑"/>
                <w:color w:val="000000"/>
                <w:sz w:val="21"/>
                <w:szCs w:val="21"/>
                <w:lang w:val="en-US" w:eastAsia="zh-CN"/>
              </w:rPr>
              <w:t>item</w:t>
            </w:r>
            <w:r>
              <w:rPr>
                <w:rFonts w:hint="eastAsia" w:ascii="微软雅黑" w:hAnsi="微软雅黑" w:eastAsia="微软雅黑" w:cs="微软雅黑"/>
                <w:color w:val="000000"/>
                <w:sz w:val="21"/>
                <w:szCs w:val="21"/>
              </w:rPr>
              <w:t xml:space="preserve"> in check_cpu_performance%}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2513" w:type="dxa"/>
            <w:vAlign w:val="center"/>
          </w:tcPr>
          <w:p>
            <w:pPr>
              <w:jc w:val="both"/>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check_item</w:t>
            </w:r>
            <w:r>
              <w:rPr>
                <w:rFonts w:hint="eastAsia" w:ascii="微软雅黑" w:hAnsi="微软雅黑" w:eastAsia="微软雅黑" w:cs="微软雅黑"/>
                <w:color w:val="000000"/>
                <w:sz w:val="21"/>
                <w:szCs w:val="21"/>
              </w:rPr>
              <w:t>}}</w:t>
            </w:r>
          </w:p>
        </w:tc>
        <w:tc>
          <w:tcPr>
            <w:tcW w:w="2321"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icon</w:t>
            </w:r>
            <w:r>
              <w:rPr>
                <w:rFonts w:hint="eastAsia"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{{item.</w:t>
            </w:r>
            <w:r>
              <w:rPr>
                <w:rFonts w:hint="eastAsia" w:ascii="微软雅黑" w:hAnsi="微软雅黑" w:eastAsia="微软雅黑" w:cs="微软雅黑"/>
                <w:color w:val="000000"/>
                <w:sz w:val="21"/>
                <w:szCs w:val="21"/>
                <w:lang w:val="en-US" w:eastAsia="zh-CN"/>
              </w:rPr>
              <w:t>result</w:t>
            </w:r>
            <w:r>
              <w:rPr>
                <w:rFonts w:hint="eastAsia" w:ascii="微软雅黑" w:hAnsi="微软雅黑" w:eastAsia="微软雅黑" w:cs="微软雅黑"/>
                <w:color w:val="000000"/>
                <w:sz w:val="21"/>
                <w:szCs w:val="21"/>
              </w:rPr>
              <w:t>}}</w:t>
            </w:r>
          </w:p>
        </w:tc>
        <w:tc>
          <w:tcPr>
            <w:tcW w:w="4386"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9220" w:type="dxa"/>
            <w:gridSpan w:val="3"/>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hint="eastAsia"/>
          <w:lang w:val="en-US" w:eastAsia="zh-CN"/>
        </w:rPr>
      </w:pPr>
    </w:p>
    <w:p>
      <w:pPr>
        <w:pStyle w:val="81"/>
        <w:numPr>
          <w:ilvl w:val="0"/>
          <w:numId w:val="0"/>
        </w:numPr>
        <w:spacing w:before="468" w:after="156"/>
        <w:ind w:left="651" w:leftChars="0"/>
        <w:jc w:val="center"/>
        <w:rPr>
          <w:rFonts w:hint="default" w:ascii="宋体" w:hAnsi="Proxima Nova Rg" w:eastAsia="微软雅黑" w:cs="Proxima Nova Rg"/>
          <w:lang w:val="en-US"/>
        </w:rPr>
      </w:pPr>
      <w:bookmarkStart w:id="38" w:name="_Toc3713"/>
      <w:r>
        <w:rPr>
          <w:rFonts w:hint="default" w:ascii="宋体" w:hAnsi="Proxima Nova Rg" w:eastAsia="微软雅黑" w:cs="Proxima Nova Rg"/>
          <w:lang w:val="en-US" w:eastAsia="zh-CN"/>
        </w:rPr>
        <w:t xml:space="preserve">Chapter </w:t>
      </w:r>
      <w:r>
        <w:rPr>
          <w:rFonts w:hint="eastAsia" w:ascii="宋体" w:hAnsi="Proxima Nova Rg" w:eastAsia="微软雅黑" w:cs="Proxima Nova Rg"/>
          <w:lang w:val="en-US" w:eastAsia="zh-CN"/>
        </w:rPr>
        <w:t>3</w:t>
      </w:r>
      <w:r>
        <w:rPr>
          <w:rFonts w:hint="default" w:ascii="宋体" w:hAnsi="Proxima Nova Rg" w:eastAsia="微软雅黑" w:cs="Proxima Nova Rg"/>
          <w:lang w:val="en-US" w:eastAsia="zh-CN"/>
        </w:rPr>
        <w:t xml:space="preserve"> </w:t>
      </w:r>
      <w:r>
        <w:rPr>
          <w:rFonts w:hint="eastAsia" w:ascii="宋体" w:hAnsi="Proxima Nova Rg" w:eastAsia="微软雅黑" w:cs="Proxima Nova Rg"/>
          <w:lang w:val="en-US" w:eastAsia="zh-CN"/>
        </w:rPr>
        <w:t>Contact Us</w:t>
      </w:r>
      <w:bookmarkEnd w:id="38"/>
    </w:p>
    <w:tbl>
      <w:tblPr>
        <w:tblStyle w:val="27"/>
        <w:tblW w:w="92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02"/>
        <w:gridCol w:w="5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3502" w:type="dxa"/>
            <w:vAlign w:val="center"/>
          </w:tcPr>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hint="eastAsia" w:ascii="宋体" w:hAnsi="Linux Libertine" w:eastAsia="Linux Libertine" w:cs="Linux Libertine"/>
                <w:color w:val="000000"/>
                <w:kern w:val="2"/>
                <w:sz w:val="21"/>
                <w:szCs w:val="21"/>
                <w:u w:val="none" w:color="000000"/>
                <w:lang w:val="en-US" w:eastAsia="zh-CN"/>
              </w:rPr>
              <w:t>Technical</w:t>
            </w:r>
            <w:r>
              <w:rPr>
                <w:rFonts w:ascii="宋体" w:hAnsi="Linux Libertine" w:eastAsia="Linux Libertine" w:cs="Linux Libertine"/>
                <w:color w:val="000000"/>
                <w:kern w:val="2"/>
                <w:sz w:val="21"/>
                <w:szCs w:val="21"/>
                <w:u w:val="none" w:color="000000"/>
                <w:lang w:val="en-US" w:eastAsia="zh-CN"/>
              </w:rPr>
              <w:t xml:space="preserve"> </w:t>
            </w:r>
            <w:r>
              <w:rPr>
                <w:rFonts w:hint="eastAsia" w:ascii="宋体" w:hAnsi="Linux Libertine" w:eastAsia="Linux Libertine" w:cs="Linux Libertine"/>
                <w:color w:val="000000"/>
                <w:kern w:val="2"/>
                <w:sz w:val="21"/>
                <w:szCs w:val="21"/>
                <w:u w:val="none" w:color="000000"/>
                <w:lang w:val="en-US" w:eastAsia="zh-CN"/>
              </w:rPr>
              <w:t>Support Email</w:t>
            </w:r>
            <w:r>
              <w:rPr>
                <w:rFonts w:ascii="宋体" w:hAnsi="Linux Libertine" w:eastAsia="Linux Libertine" w:cs="Linux Libertine"/>
                <w:color w:val="000000"/>
                <w:kern w:val="2"/>
                <w:sz w:val="21"/>
                <w:szCs w:val="21"/>
                <w:u w:val="none" w:color="000000"/>
                <w:lang w:val="en-US" w:eastAsia="zh-CN"/>
              </w:rPr>
              <w:t xml:space="preserve">:  </w:t>
            </w:r>
          </w:p>
        </w:tc>
        <w:tc>
          <w:tcPr>
            <w:tcW w:w="5734" w:type="dxa"/>
            <w:vAlign w:val="center"/>
          </w:tcPr>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ascii="宋体" w:hAnsi="Linux Libertine" w:eastAsia="Linux Libertine" w:cs="Linux Libertine"/>
                <w:color w:val="000000"/>
                <w:kern w:val="2"/>
                <w:sz w:val="21"/>
                <w:szCs w:val="21"/>
                <w:u w:val="none" w:color="000000"/>
                <w:lang w:val="en-US" w:eastAsia="zh-CN"/>
              </w:rPr>
              <w:t>tech.support@sangfor.com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3502" w:type="dxa"/>
            <w:vAlign w:val="center"/>
          </w:tcPr>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hint="eastAsia" w:ascii="宋体" w:hAnsi="Linux Libertine" w:eastAsia="Linux Libertine" w:cs="Linux Libertine"/>
                <w:color w:val="000000"/>
                <w:kern w:val="2"/>
                <w:sz w:val="21"/>
                <w:szCs w:val="21"/>
                <w:u w:val="none" w:color="000000"/>
                <w:lang w:val="en-US" w:eastAsia="zh-CN"/>
              </w:rPr>
              <w:t>Technical Support Hotline:</w:t>
            </w:r>
          </w:p>
        </w:tc>
        <w:tc>
          <w:tcPr>
            <w:tcW w:w="5734" w:type="dxa"/>
            <w:vAlign w:val="center"/>
          </w:tcPr>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ascii="宋体" w:hAnsi="Linux Libertine" w:eastAsia="Linux Libertine" w:cs="Linux Libertine"/>
                <w:color w:val="000000"/>
                <w:kern w:val="2"/>
                <w:sz w:val="21"/>
                <w:szCs w:val="21"/>
                <w:u w:val="none" w:color="000000"/>
                <w:lang w:val="en-US" w:eastAsia="zh-CN"/>
              </w:rPr>
              <w:t>International Service Centre: +60 12711 7129 (7511)</w:t>
            </w:r>
          </w:p>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hint="eastAsia" w:ascii="宋体" w:hAnsi="Linux Libertine" w:eastAsia="Linux Libertine" w:cs="Linux Libertine"/>
                <w:color w:val="000000"/>
                <w:kern w:val="2"/>
                <w:sz w:val="21"/>
                <w:szCs w:val="21"/>
                <w:u w:val="none" w:color="000000"/>
                <w:lang w:val="en-US" w:eastAsia="zh-CN"/>
              </w:rPr>
              <w:t>Malaysia: 1700 81 7071</w:t>
            </w:r>
          </w:p>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ascii="宋体" w:hAnsi="Linux Libertine" w:eastAsia="Linux Libertine" w:cs="Linux Libertine"/>
                <w:color w:val="000000"/>
                <w:kern w:val="2"/>
                <w:sz w:val="21"/>
                <w:szCs w:val="21"/>
                <w:u w:val="none" w:color="000000"/>
                <w:lang w:val="en-US" w:eastAsia="zh-CN"/>
              </w:rPr>
              <w:t>Hong Kong: +852 81257201</w:t>
            </w:r>
          </w:p>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ascii="宋体" w:hAnsi="Linux Libertine" w:eastAsia="Linux Libertine" w:cs="Linux Libertine"/>
                <w:color w:val="000000"/>
                <w:kern w:val="2"/>
                <w:sz w:val="21"/>
                <w:szCs w:val="21"/>
                <w:u w:val="none" w:color="000000"/>
                <w:lang w:val="en-US" w:eastAsia="zh-CN"/>
              </w:rPr>
              <w:t>Singapore: +65 3152 9370</w:t>
            </w:r>
          </w:p>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ascii="宋体" w:hAnsi="Linux Libertine" w:eastAsia="Linux Libertine" w:cs="Linux Libertine"/>
                <w:color w:val="000000"/>
                <w:kern w:val="2"/>
                <w:sz w:val="21"/>
                <w:szCs w:val="21"/>
                <w:u w:val="none" w:color="000000"/>
                <w:lang w:val="en-US" w:eastAsia="zh-CN"/>
              </w:rPr>
              <w:t>Other Regions: +60-12-7117511 (7129)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3502" w:type="dxa"/>
            <w:vAlign w:val="center"/>
          </w:tcPr>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hint="eastAsia" w:ascii="宋体" w:hAnsi="Linux Libertine" w:eastAsia="Linux Libertine" w:cs="Linux Libertine"/>
                <w:color w:val="000000"/>
                <w:kern w:val="2"/>
                <w:sz w:val="21"/>
                <w:szCs w:val="21"/>
                <w:u w:val="none" w:color="000000"/>
                <w:lang w:val="en-US" w:eastAsia="zh-CN"/>
              </w:rPr>
              <w:t>Technical</w:t>
            </w:r>
            <w:r>
              <w:rPr>
                <w:rFonts w:ascii="宋体" w:hAnsi="Linux Libertine" w:eastAsia="Linux Libertine" w:cs="Linux Libertine"/>
                <w:color w:val="000000"/>
                <w:kern w:val="2"/>
                <w:sz w:val="21"/>
                <w:szCs w:val="21"/>
                <w:u w:val="none" w:color="000000"/>
                <w:lang w:val="en-US" w:eastAsia="zh-CN"/>
              </w:rPr>
              <w:t xml:space="preserve"> Support Community</w:t>
            </w:r>
            <w:r>
              <w:rPr>
                <w:rFonts w:hint="eastAsia" w:ascii="宋体" w:hAnsi="Linux Libertine" w:eastAsia="Linux Libertine" w:cs="Linux Libertine"/>
                <w:color w:val="000000"/>
                <w:kern w:val="2"/>
                <w:sz w:val="21"/>
                <w:szCs w:val="21"/>
                <w:u w:val="none" w:color="000000"/>
                <w:lang w:val="en-US" w:eastAsia="zh-CN"/>
              </w:rPr>
              <w:t>:</w:t>
            </w:r>
          </w:p>
        </w:tc>
        <w:tc>
          <w:tcPr>
            <w:tcW w:w="5734" w:type="dxa"/>
            <w:vAlign w:val="center"/>
          </w:tcPr>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ascii="宋体" w:hAnsi="Linux Libertine" w:eastAsia="Linux Libertine" w:cs="Linux Libertine"/>
                <w:color w:val="000000"/>
                <w:kern w:val="2"/>
                <w:sz w:val="21"/>
                <w:szCs w:val="21"/>
                <w:u w:val="none" w:color="000000"/>
                <w:lang w:val="en-US" w:eastAsia="zh-CN"/>
              </w:rPr>
              <w:t>http://community.sangfor.com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3502" w:type="dxa"/>
            <w:vAlign w:val="center"/>
          </w:tcPr>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hint="eastAsia" w:ascii="宋体" w:hAnsi="Linux Libertine" w:eastAsia="Linux Libertine" w:cs="Linux Libertine"/>
                <w:color w:val="000000"/>
                <w:kern w:val="2"/>
                <w:sz w:val="21"/>
                <w:szCs w:val="21"/>
                <w:u w:val="none" w:color="000000"/>
                <w:lang w:val="en-US" w:eastAsia="zh-CN"/>
              </w:rPr>
              <w:t>Official Website:</w:t>
            </w:r>
          </w:p>
        </w:tc>
        <w:tc>
          <w:tcPr>
            <w:tcW w:w="5734" w:type="dxa"/>
            <w:vAlign w:val="center"/>
          </w:tcPr>
          <w:p>
            <w:pPr>
              <w:pStyle w:val="80"/>
              <w:spacing w:line="240" w:lineRule="auto"/>
              <w:ind w:firstLine="0" w:firstLineChars="0"/>
              <w:rPr>
                <w:rFonts w:ascii="宋体" w:hAnsi="Linux Libertine" w:eastAsia="Linux Libertine" w:cs="Linux Libertine"/>
                <w:color w:val="000000"/>
                <w:kern w:val="2"/>
                <w:sz w:val="21"/>
                <w:szCs w:val="21"/>
                <w:u w:val="none" w:color="000000"/>
                <w:lang w:val="en-US" w:eastAsia="zh-CN"/>
              </w:rPr>
            </w:pPr>
            <w:r>
              <w:rPr>
                <w:rFonts w:ascii="宋体"/>
                <w:kern w:val="2"/>
                <w:sz w:val="21"/>
                <w:szCs w:val="22"/>
                <w:lang w:val="en-US"/>
              </w:rPr>
              <w:fldChar w:fldCharType="begin"/>
            </w:r>
            <w:r>
              <w:rPr>
                <w:rFonts w:ascii="宋体"/>
                <w:kern w:val="2"/>
                <w:sz w:val="21"/>
                <w:szCs w:val="22"/>
                <w:lang w:val="en-US"/>
              </w:rPr>
              <w:instrText xml:space="preserve"> HYPERLINK "http://www.sangfor.com" </w:instrText>
            </w:r>
            <w:r>
              <w:rPr>
                <w:rFonts w:ascii="宋体"/>
                <w:kern w:val="2"/>
                <w:sz w:val="21"/>
                <w:szCs w:val="22"/>
                <w:lang w:val="en-US"/>
              </w:rPr>
              <w:fldChar w:fldCharType="separate"/>
            </w:r>
            <w:r>
              <w:rPr>
                <w:rFonts w:ascii="宋体" w:hAnsi="Linux Libertine" w:eastAsia="Linux Libertine" w:cs="Linux Libertine"/>
                <w:color w:val="000000"/>
                <w:kern w:val="2"/>
                <w:sz w:val="21"/>
                <w:szCs w:val="21"/>
                <w:u w:val="none" w:color="000000"/>
                <w:lang w:val="en-US" w:eastAsia="zh-CN"/>
              </w:rPr>
              <w:t>http://www.sangfor.com</w:t>
            </w:r>
            <w:r>
              <w:rPr>
                <w:rFonts w:ascii="宋体" w:hAnsi="Linux Libertine" w:eastAsia="Linux Libertine" w:cs="Linux Libertine"/>
                <w:color w:val="000000"/>
                <w:kern w:val="2"/>
                <w:sz w:val="21"/>
                <w:szCs w:val="21"/>
                <w:u w:val="none" w:color="000000"/>
                <w:lang w:val="en-US" w:eastAsia="zh-CN"/>
              </w:rPr>
              <w:fldChar w:fldCharType="end"/>
            </w:r>
          </w:p>
        </w:tc>
      </w:tr>
    </w:tbl>
    <w:p>
      <w:pPr>
        <w:widowControl w:val="0"/>
        <w:tabs>
          <w:tab w:val="left" w:pos="425"/>
          <w:tab w:val="left" w:pos="981"/>
        </w:tabs>
        <w:spacing w:line="360" w:lineRule="auto"/>
        <w:rPr>
          <w:rFonts w:hint="default" w:ascii="宋体" w:hAnsi="Proxima Nova Rg" w:eastAsia="微软雅黑" w:cs="Proxima Nova Rg"/>
          <w:kern w:val="2"/>
          <w:szCs w:val="22"/>
        </w:rPr>
      </w:pPr>
    </w:p>
    <w:p>
      <w:pPr>
        <w:adjustRightInd w:val="0"/>
        <w:snapToGrid w:val="0"/>
        <w:rPr>
          <w:rFonts w:hint="default" w:ascii="宋体" w:hAnsi="Proxima Nova Rg" w:eastAsia="微软雅黑" w:cs="Proxima Nova Rg"/>
        </w:rPr>
      </w:pPr>
    </w:p>
    <w:p>
      <w:pPr>
        <w:adjustRightInd w:val="0"/>
        <w:snapToGrid w:val="0"/>
        <w:rPr>
          <w:rFonts w:hint="default" w:ascii="宋体" w:hAnsi="Proxima Nova Rg" w:eastAsia="微软雅黑" w:cs="Proxima Nova Rg"/>
        </w:rPr>
      </w:pPr>
    </w:p>
    <w:sectPr>
      <w:footerReference r:id="rId11" w:type="default"/>
      <w:pgSz w:w="11906" w:h="16838"/>
      <w:pgMar w:top="1440" w:right="1440" w:bottom="1440" w:left="1440" w:header="850" w:footer="964"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ource Han Sans CN Light">
    <w:altName w:val="思源黑体 Medium"/>
    <w:panose1 w:val="00000000000000000000"/>
    <w:charset w:val="80"/>
    <w:family w:val="auto"/>
    <w:pitch w:val="default"/>
    <w:sig w:usb0="00000000" w:usb1="00000000" w:usb2="00000016" w:usb3="00000000" w:csb0="00060107" w:csb1="00000000"/>
  </w:font>
  <w:font w:name="思源黑体 Medium">
    <w:panose1 w:val="020B0600000000000000"/>
    <w:charset w:val="86"/>
    <w:family w:val="auto"/>
    <w:pitch w:val="default"/>
    <w:sig w:usb0="30000083" w:usb1="2BDF3C10" w:usb2="00000016" w:usb3="00000000" w:csb0="602E0107" w:csb1="00000000"/>
  </w:font>
  <w:font w:name="Lantinghei SC Demibold">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Lantinghei SC Extralight">
    <w:altName w:val="微软雅黑"/>
    <w:panose1 w:val="00000000000000000000"/>
    <w:charset w:val="86"/>
    <w:family w:val="auto"/>
    <w:pitch w:val="default"/>
    <w:sig w:usb0="00000000" w:usb1="00000000" w:usb2="00000010" w:usb3="00000000" w:csb0="00040000"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Proxima Nova Rg">
    <w:altName w:val="PMingLiU-ExtB"/>
    <w:panose1 w:val="02000506030000020004"/>
    <w:charset w:val="00"/>
    <w:family w:val="auto"/>
    <w:pitch w:val="default"/>
    <w:sig w:usb0="00000000" w:usb1="00000000" w:usb2="00000000" w:usb3="00000000" w:csb0="2000019B" w:csb1="4D000000"/>
  </w:font>
  <w:font w:name="PMingLiU-ExtB">
    <w:panose1 w:val="02020500000000000000"/>
    <w:charset w:val="88"/>
    <w:family w:val="auto"/>
    <w:pitch w:val="default"/>
    <w:sig w:usb0="8000002F" w:usb1="02000008" w:usb2="00000000" w:usb3="00000000" w:csb0="00100001" w:csb1="00000000"/>
  </w:font>
  <w:font w:name="Linux Libertine">
    <w:altName w:val="Segoe Print"/>
    <w:panose1 w:val="020B0604020202020204"/>
    <w:charset w:val="00"/>
    <w:family w:val="auto"/>
    <w:pitch w:val="default"/>
    <w:sig w:usb0="00000000" w:usb1="00000000" w:usb2="02000020" w:usb3="00000000" w:csb0="000001BF" w:csb1="00000000"/>
  </w:font>
  <w:font w:name="Segoe Print">
    <w:panose1 w:val="02000600000000000000"/>
    <w:charset w:val="00"/>
    <w:family w:val="auto"/>
    <w:pitch w:val="default"/>
    <w:sig w:usb0="0000028F" w:usb1="00000000" w:usb2="00000000" w:usb3="00000000" w:csb0="2000009F" w:csb1="47010000"/>
  </w:font>
  <w:font w:name="Source Han Sans CN">
    <w:altName w:val="思源黑体 Medium"/>
    <w:panose1 w:val="00000000000000000000"/>
    <w:charset w:val="80"/>
    <w:family w:val="auto"/>
    <w:pitch w:val="default"/>
    <w:sig w:usb0="00000000" w:usb1="00000000" w:usb2="00000016" w:usb3="00000000" w:csb0="0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8"/>
    </w:pPr>
    <w:r>
      <w:rPr>
        <w:rFonts w:ascii="Times New Roman" w:hAnsi="Times New Roman" w:eastAsia="宋体" w:cs="Times New Roman"/>
        <w:kern w:val="2"/>
        <w:sz w:val="21"/>
        <w:lang w:val="en-US" w:eastAsia="zh-CN" w:bidi="ar-SA"/>
      </w:rPr>
      <w:pict>
        <v:rect id="文本框 13" o:spid="_x0000_s2049" o:spt="1" style="position:absolute;left:0pt;margin-top:0pt;height:144pt;width:144pt;mso-position-horizontal:right;mso-position-horizontal-relative:margin;mso-wrap-style:none;z-index:25166438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w:r>
    <w:r>
      <w:rPr>
        <w:rFonts w:ascii="Times New Roman" w:hAnsi="Times New Roman" w:eastAsia="宋体" w:cs="Times New Roman"/>
        <w:kern w:val="2"/>
        <w:sz w:val="21"/>
        <w:lang w:val="en-US" w:eastAsia="zh-CN" w:bidi="ar-SA"/>
      </w:rPr>
      <w:pict>
        <v:rect id="文本框 1" o:spid="_x0000_s2050" o:spt="1" style="position:absolute;left:0pt;margin-left:0.55pt;margin-top:-3.05pt;height:10.35pt;width:9.05pt;mso-position-horizontal-relative:margin;mso-wrap-style:none;z-index:251662336;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78"/>
                  <w:jc w:val="center"/>
                  <w:rPr>
                    <w:sz w:val="18"/>
                  </w:rPr>
                </w:pP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101"/>
      </w:rPr>
    </w:pPr>
    <w:r>
      <w:fldChar w:fldCharType="begin"/>
    </w:r>
    <w:r>
      <w:rPr>
        <w:rStyle w:val="101"/>
      </w:rPr>
      <w:instrText xml:space="preserve">PAGE  </w:instrText>
    </w:r>
    <w:r>
      <w:fldChar w:fldCharType="separate"/>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top w:val="single" w:color="auto" w:sz="4" w:space="1"/>
      </w:pBdr>
      <w:wordWrap w:val="0"/>
      <w:jc w:val="right"/>
      <w:rPr>
        <w:sz w:val="21"/>
        <w:szCs w:val="21"/>
      </w:rPr>
    </w:pPr>
    <w:r>
      <w:fldChar w:fldCharType="begin"/>
    </w:r>
    <w:r>
      <w:instrText xml:space="preserve">HYPERLINK "http://www.sangfor.com.cn/" </w:instrText>
    </w:r>
    <w:r>
      <w:fldChar w:fldCharType="separate"/>
    </w:r>
    <w:r>
      <w:rPr>
        <w:rStyle w:val="32"/>
      </w:rPr>
      <w:t>http://www.sangfor.com.cn</w:t>
    </w:r>
    <w:r>
      <w:fldChar w:fldCharType="end"/>
    </w:r>
    <w:r>
      <w:rPr>
        <w:b/>
        <w:bCs/>
        <w:sz w:val="21"/>
        <w:szCs w:val="21"/>
      </w:rPr>
      <w:fldChar w:fldCharType="begin"/>
    </w:r>
    <w:r>
      <w:rPr>
        <w:b/>
        <w:bCs/>
        <w:sz w:val="21"/>
        <w:szCs w:val="21"/>
      </w:rPr>
      <w:instrText xml:space="preserve">PAGE</w:instrText>
    </w:r>
    <w:r>
      <w:rPr>
        <w:b/>
        <w:bCs/>
        <w:sz w:val="21"/>
        <w:szCs w:val="21"/>
      </w:rPr>
      <w:fldChar w:fldCharType="separate"/>
    </w:r>
    <w:r>
      <w:rPr>
        <w:b/>
        <w:bCs/>
        <w:sz w:val="21"/>
        <w:szCs w:val="21"/>
      </w:rPr>
      <w:t>2</w:t>
    </w:r>
    <w:r>
      <w:rPr>
        <w:b/>
        <w:bCs/>
        <w:sz w:val="21"/>
        <w:szCs w:val="21"/>
      </w:rPr>
      <w:fldChar w:fldCharType="end"/>
    </w:r>
    <w:r>
      <w:rPr>
        <w:sz w:val="21"/>
        <w:szCs w:val="21"/>
        <w:lang w:val="zh-CN"/>
      </w:rPr>
      <w:t xml:space="preserve"> / </w:t>
    </w:r>
    <w:r>
      <w:rPr>
        <w:b/>
        <w:bCs/>
        <w:sz w:val="21"/>
        <w:szCs w:val="21"/>
      </w:rPr>
      <w:fldChar w:fldCharType="begin"/>
    </w:r>
    <w:r>
      <w:rPr>
        <w:b/>
        <w:bCs/>
        <w:sz w:val="21"/>
        <w:szCs w:val="21"/>
      </w:rPr>
      <w:instrText xml:space="preserve">NUMPAGES</w:instrText>
    </w:r>
    <w:r>
      <w:rPr>
        <w:b/>
        <w:bCs/>
        <w:sz w:val="21"/>
        <w:szCs w:val="21"/>
      </w:rPr>
      <w:fldChar w:fldCharType="separate"/>
    </w:r>
    <w:r>
      <w:rPr>
        <w:b/>
        <w:bCs/>
        <w:sz w:val="21"/>
        <w:szCs w:val="21"/>
      </w:rPr>
      <w:t>13</w:t>
    </w:r>
    <w:r>
      <w:rPr>
        <w:b/>
        <w:bCs/>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center" w:pos="4680"/>
        <w:tab w:val="right" w:pos="9360"/>
        <w:tab w:val="clear" w:pos="4153"/>
        <w:tab w:val="clear" w:pos="8306"/>
      </w:tabs>
      <w:spacing w:after="120"/>
      <w:ind w:right="360"/>
      <w:rPr>
        <w:rFonts w:eastAsia="Source Han Sans CN" w:cs="Linux Libertine"/>
        <w:color w:val="938953"/>
        <w:sz w:val="20"/>
        <w:szCs w:val="20"/>
      </w:rPr>
    </w:pPr>
    <w:r>
      <w:rPr>
        <w:rFonts w:ascii="Times New Roman" w:hAnsi="Times New Roman" w:eastAsia="Source Han Sans CN" w:cs="Linux Libertine"/>
        <w:color w:val="0070C0"/>
        <w:kern w:val="2"/>
        <w:sz w:val="20"/>
        <w:szCs w:val="20"/>
        <w:lang w:val="en-US" w:eastAsia="zh-CN" w:bidi="ar-SA"/>
      </w:rPr>
      <w:pict>
        <v:rect id="文本框 14" o:spid="_x0000_s2055" o:spt="1" style="position:absolute;left:0pt;margin-top:-0.95pt;height:144pt;width:144pt;mso-position-horizontal:right;mso-position-horizontal-relative:margin;mso-wrap-style:none;z-index:25166540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7"/>
                  <w:tabs>
                    <w:tab w:val="center" w:pos="4680"/>
                    <w:tab w:val="right" w:pos="9360"/>
                    <w:tab w:val="clear" w:pos="4153"/>
                    <w:tab w:val="clear" w:pos="8306"/>
                  </w:tabs>
                  <w:rPr>
                    <w:rStyle w:val="89"/>
                    <w:rFonts w:cs="Linux Libertine"/>
                    <w:szCs w:val="20"/>
                  </w:rPr>
                </w:pPr>
                <w:r>
                  <w:rPr>
                    <w:rFonts w:cs="Linux Libertine"/>
                    <w:szCs w:val="20"/>
                  </w:rPr>
                  <w:fldChar w:fldCharType="begin"/>
                </w:r>
                <w:r>
                  <w:rPr>
                    <w:rStyle w:val="89"/>
                    <w:rFonts w:cs="Linux Libertine"/>
                    <w:szCs w:val="20"/>
                  </w:rPr>
                  <w:instrText xml:space="preserve"> PAGE </w:instrText>
                </w:r>
                <w:r>
                  <w:rPr>
                    <w:rFonts w:cs="Linux Libertine"/>
                    <w:szCs w:val="20"/>
                  </w:rPr>
                  <w:fldChar w:fldCharType="separate"/>
                </w:r>
                <w:r>
                  <w:rPr>
                    <w:rStyle w:val="89"/>
                    <w:rFonts w:cs="Linux Libertine"/>
                    <w:szCs w:val="20"/>
                  </w:rPr>
                  <w:t>1</w:t>
                </w:r>
                <w:r>
                  <w:rPr>
                    <w:rFonts w:cs="Linux Libertine"/>
                    <w:szCs w:val="20"/>
                  </w:rPr>
                  <w:fldChar w:fldCharType="end"/>
                </w:r>
              </w:p>
            </w:txbxContent>
          </v:textbox>
        </v:rect>
      </w:pict>
    </w:r>
    <w:r>
      <w:rPr>
        <w:rFonts w:eastAsia="Source Han Sans CN" w:cs="Linux Libertine"/>
        <w:color w:val="0070C0"/>
        <w:sz w:val="20"/>
        <w:szCs w:val="20"/>
      </w:rPr>
      <w:t xml:space="preserve">W.: www.sangfor.com   </w:t>
    </w:r>
    <w:r>
      <w:rPr>
        <w:rFonts w:eastAsia="Source Han Sans CN" w:cs="Linux Libertine"/>
        <w:color w:val="0070C0"/>
        <w:sz w:val="20"/>
        <w:szCs w:val="20"/>
        <w:lang w:eastAsia="zh-CN"/>
      </w:rPr>
      <w:t xml:space="preserve">| </w:t>
    </w:r>
    <w:r>
      <w:rPr>
        <w:rFonts w:eastAsia="Source Han Sans CN" w:cs="Linux Libertine"/>
        <w:color w:val="0070C0"/>
        <w:sz w:val="20"/>
        <w:szCs w:val="20"/>
      </w:rPr>
      <w:t xml:space="preserve">  W.: community.sangfor.com   |   E.: tech.support@sangfor.com</w:t>
    </w:r>
  </w:p>
  <w:p>
    <w:pPr>
      <w:pStyle w:val="78"/>
      <w:spacing w:line="240" w:lineRule="auto"/>
      <w:jc w:val="distribut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8"/>
      <w:rPr>
        <w:b/>
        <w:bCs/>
        <w:szCs w:val="21"/>
      </w:rPr>
    </w:pPr>
    <w:r>
      <w:rPr>
        <w:rFonts w:ascii="Times New Roman" w:hAnsi="Times New Roman" w:eastAsia="宋体" w:cs="Times New Roman"/>
        <w:kern w:val="2"/>
        <w:sz w:val="21"/>
        <w:lang w:val="en-US" w:eastAsia="zh-CN" w:bidi="ar-SA"/>
      </w:rPr>
      <w:pict>
        <v:rect id="文本框 4" o:spid="_x0000_s2053" o:spt="1" style="position:absolute;left:0pt;margin-left:0.55pt;margin-top:-6.8pt;height:11.65pt;width:448.9pt;mso-position-horizontal-relative:margin;mso-wrap-style:none;z-index:25166336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78"/>
                  <w:jc w:val="center"/>
                  <w:rPr>
                    <w:sz w:val="18"/>
                  </w:rPr>
                </w:pPr>
                <w:r>
                  <w:rPr>
                    <w:rFonts w:hint="eastAsia"/>
                    <w:sz w:val="18"/>
                  </w:rPr>
                  <w:t>400技术支持</w:t>
                </w:r>
                <w:r>
                  <w:rPr>
                    <w:sz w:val="18"/>
                  </w:rPr>
                  <w:t>电话</w:t>
                </w:r>
                <w:r>
                  <w:rPr>
                    <w:rFonts w:hint="eastAsia"/>
                    <w:sz w:val="18"/>
                  </w:rPr>
                  <w:t>：400</w:t>
                </w:r>
                <w:r>
                  <w:rPr>
                    <w:sz w:val="18"/>
                  </w:rPr>
                  <w:t>-630-6430</w:t>
                </w:r>
                <w:r>
                  <w:rPr>
                    <w:rFonts w:hint="eastAsia"/>
                    <w:sz w:val="18"/>
                  </w:rPr>
                  <w:t xml:space="preserve">  www.sangfor.com.cn   深信服机密</w:t>
                </w:r>
                <w:r>
                  <w:rPr>
                    <w:sz w:val="18"/>
                  </w:rPr>
                  <w:t>，未经许可，</w:t>
                </w:r>
                <w:r>
                  <w:rPr>
                    <w:rFonts w:hint="eastAsia"/>
                    <w:sz w:val="18"/>
                  </w:rPr>
                  <w:t>请勿</w:t>
                </w:r>
                <w:r>
                  <w:rPr>
                    <w:sz w:val="18"/>
                  </w:rPr>
                  <w:t>传播</w:t>
                </w:r>
              </w:p>
            </w:txbxContent>
          </v:textbox>
        </v:rect>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center" w:pos="4680"/>
        <w:tab w:val="right" w:pos="9360"/>
        <w:tab w:val="clear" w:pos="4153"/>
        <w:tab w:val="clear" w:pos="8306"/>
      </w:tabs>
      <w:spacing w:after="120"/>
      <w:ind w:right="360"/>
      <w:rPr>
        <w:rFonts w:eastAsia="Source Han Sans CN" w:cs="Linux Libertine"/>
        <w:color w:val="938953"/>
        <w:sz w:val="20"/>
        <w:szCs w:val="20"/>
      </w:rPr>
    </w:pPr>
    <w:r>
      <w:rPr>
        <w:rFonts w:ascii="Times New Roman" w:hAnsi="Times New Roman" w:eastAsia="Source Han Sans CN" w:cs="Linux Libertine"/>
        <w:color w:val="0070C0"/>
        <w:kern w:val="2"/>
        <w:sz w:val="20"/>
        <w:szCs w:val="20"/>
        <w:lang w:val="en-US" w:eastAsia="zh-CN" w:bidi="ar-SA"/>
      </w:rPr>
      <w:pict>
        <v:rect id="_x0000_s2056" o:spid="_x0000_s2056" o:spt="1" style="position:absolute;left:0pt;margin-left:442.3pt;margin-top:0.4pt;height:144pt;width:144pt;mso-position-horizontal-relative:margin;mso-wrap-style:none;z-index:25166643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7"/>
                  <w:tabs>
                    <w:tab w:val="center" w:pos="4680"/>
                    <w:tab w:val="right" w:pos="9360"/>
                    <w:tab w:val="clear" w:pos="4153"/>
                    <w:tab w:val="clear" w:pos="8306"/>
                  </w:tabs>
                  <w:rPr>
                    <w:rStyle w:val="89"/>
                    <w:rFonts w:cs="Linux Libertine"/>
                    <w:szCs w:val="20"/>
                  </w:rPr>
                </w:pPr>
                <w:r>
                  <w:rPr>
                    <w:rFonts w:cs="Linux Libertine"/>
                    <w:szCs w:val="20"/>
                  </w:rPr>
                  <w:fldChar w:fldCharType="begin"/>
                </w:r>
                <w:r>
                  <w:rPr>
                    <w:rStyle w:val="89"/>
                    <w:rFonts w:cs="Linux Libertine"/>
                    <w:szCs w:val="20"/>
                  </w:rPr>
                  <w:instrText xml:space="preserve"> PAGE </w:instrText>
                </w:r>
                <w:r>
                  <w:rPr>
                    <w:rFonts w:cs="Linux Libertine"/>
                    <w:szCs w:val="20"/>
                  </w:rPr>
                  <w:fldChar w:fldCharType="separate"/>
                </w:r>
                <w:r>
                  <w:rPr>
                    <w:rStyle w:val="89"/>
                    <w:rFonts w:cs="Linux Libertine"/>
                    <w:szCs w:val="20"/>
                  </w:rPr>
                  <w:t>1</w:t>
                </w:r>
                <w:r>
                  <w:rPr>
                    <w:rFonts w:cs="Linux Libertine"/>
                    <w:szCs w:val="20"/>
                  </w:rPr>
                  <w:fldChar w:fldCharType="end"/>
                </w:r>
              </w:p>
            </w:txbxContent>
          </v:textbox>
        </v:rect>
      </w:pict>
    </w:r>
    <w:r>
      <w:rPr>
        <w:rFonts w:eastAsia="Source Han Sans CN" w:cs="Linux Libertine"/>
        <w:color w:val="0070C0"/>
        <w:sz w:val="20"/>
        <w:szCs w:val="20"/>
      </w:rPr>
      <w:t xml:space="preserve">W.: www.sangfor.com   </w:t>
    </w:r>
    <w:r>
      <w:rPr>
        <w:rFonts w:eastAsia="Source Han Sans CN" w:cs="Linux Libertine"/>
        <w:color w:val="0070C0"/>
        <w:sz w:val="20"/>
        <w:szCs w:val="20"/>
        <w:lang w:eastAsia="zh-CN"/>
      </w:rPr>
      <w:t xml:space="preserve">| </w:t>
    </w:r>
    <w:r>
      <w:rPr>
        <w:rFonts w:eastAsia="Source Han Sans CN" w:cs="Linux Libertine"/>
        <w:color w:val="0070C0"/>
        <w:sz w:val="20"/>
        <w:szCs w:val="20"/>
      </w:rPr>
      <w:t xml:space="preserve">  W.: community.sangfor.com   |   E.: tech.support@sangfor.com</w:t>
    </w:r>
  </w:p>
  <w:p>
    <w:pPr>
      <w:pStyle w:val="78"/>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4" w:space="1"/>
      </w:pBdr>
      <w:jc w:val="left"/>
    </w:pPr>
    <w:r>
      <w:rPr>
        <w:rFonts w:ascii="Times New Roman" w:hAnsi="Times New Roman" w:eastAsia="宋体" w:cs="宋体"/>
        <w:sz w:val="18"/>
        <w:szCs w:val="18"/>
        <w:lang w:val="en-US" w:eastAsia="zh-CN" w:bidi="ar-SA"/>
      </w:rPr>
      <w:pict>
        <v:shape id="_x0000_i1025" o:spt="75" type="#_x0000_t75" style="height:40.5pt;width:126pt;" fillcolor="#FFFFFF" filled="f" o:preferrelative="t" stroked="f" coordsize="21600,21600">
          <v:path/>
          <v:fill on="f" color2="#FFFFFF" focussize="0,0"/>
          <v:stroke on="f"/>
          <v:imagedata r:id="rId1" gain="65536f" blacklevel="0f" gamma="0" o:title=""/>
          <o:lock v:ext="edit" position="f" selection="f" grouping="f" rotation="f" cropping="f" text="f" aspectratio="t"/>
          <w10:wrap type="none"/>
          <w10:anchorlock/>
        </v:shape>
      </w:pict>
    </w:r>
    <w:r>
      <w:rPr>
        <w:b/>
        <w:sz w:val="21"/>
      </w:rPr>
      <w:tab/>
    </w:r>
    <w:r>
      <w:rPr>
        <w:b/>
        <w:sz w:val="21"/>
      </w:rPr>
      <w:t xml:space="preserve">                                            XX</w:t>
    </w:r>
    <w:r>
      <w:rPr>
        <w:rFonts w:hint="eastAsia"/>
        <w:b/>
        <w:sz w:val="21"/>
      </w:rPr>
      <w:t>项目</w:t>
    </w:r>
    <w:r>
      <w:rPr>
        <w:b/>
        <w:sz w:val="21"/>
      </w:rPr>
      <w:t>--</w:t>
    </w:r>
    <w:r>
      <w:rPr>
        <w:rFonts w:hint="eastAsia"/>
        <w:b/>
        <w:sz w:val="21"/>
      </w:rPr>
      <w:t>巡检</w:t>
    </w:r>
    <w:r>
      <w:rPr>
        <w:b/>
        <w:sz w:val="21"/>
      </w:rPr>
      <w:t>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spacing w:before="120" w:after="120" w:line="120" w:lineRule="auto"/>
      <w:jc w:val="right"/>
      <w:rPr>
        <w:b/>
        <w:sz w:val="21"/>
      </w:rPr>
    </w:pPr>
  </w:p>
  <w:p>
    <w:pPr>
      <w:pStyle w:val="18"/>
      <w:pBdr>
        <w:bottom w:val="none" w:color="auto" w:sz="0" w:space="1"/>
      </w:pBdr>
      <w:tabs>
        <w:tab w:val="left" w:pos="1153"/>
        <w:tab w:val="right" w:pos="9146"/>
      </w:tabs>
      <w:spacing w:before="120" w:after="120" w:line="120" w:lineRule="auto"/>
      <w:jc w:val="left"/>
      <w:rPr>
        <w:b/>
        <w:sz w:val="21"/>
      </w:rPr>
    </w:pPr>
    <w:r>
      <w:rPr>
        <w:rFonts w:hint="eastAsia"/>
        <w:b/>
        <w:sz w:val="21"/>
      </w:rPr>
      <w:tab/>
    </w:r>
  </w:p>
  <w:p>
    <w:pPr>
      <w:pStyle w:val="18"/>
      <w:pBdr>
        <w:bottom w:val="none" w:color="auto" w:sz="0" w:space="1"/>
      </w:pBdr>
      <w:wordWrap/>
      <w:spacing w:before="120" w:after="120"/>
      <w:jc w:val="both"/>
      <w:rPr>
        <w:rFonts w:hint="eastAsia" w:ascii="微软雅黑" w:hAnsi="微软雅黑" w:eastAsia="微软雅黑"/>
        <w:b/>
        <w:lang w:val="en-US" w:eastAsia="zh-CN"/>
      </w:rPr>
    </w:pPr>
    <w:r>
      <w:rPr>
        <w:rFonts w:hint="eastAsia" w:ascii="微软雅黑" w:hAnsi="微软雅黑" w:eastAsia="微软雅黑"/>
        <w:b/>
        <w:lang w:val="en-US" w:eastAsia="zh-CN"/>
      </w:rPr>
      <w:t>Sangfor HCI Health Check Report</w:t>
    </w:r>
  </w:p>
  <w:p>
    <w:pPr>
      <w:pStyle w:val="18"/>
      <w:pBdr>
        <w:bottom w:val="none" w:color="auto" w:sz="0" w:space="1"/>
      </w:pBdr>
      <w:spacing w:before="120" w:after="120"/>
      <w:jc w:val="right"/>
    </w:pPr>
    <w:r>
      <w:rPr>
        <w:rFonts w:ascii="Times New Roman" w:hAnsi="Times New Roman" w:eastAsia="宋体" w:cs="宋体"/>
        <w:sz w:val="21"/>
        <w:szCs w:val="18"/>
        <w:lang w:val="en-US" w:eastAsia="zh-CN" w:bidi="ar-SA"/>
      </w:rPr>
      <w:pict>
        <v:line id="_x0000_s2054" o:spid="_x0000_s2054" o:spt="20" style="position:absolute;left:0pt;margin-left:0pt;margin-top:5.45pt;height:0.05pt;width:454.15pt;z-index:251661312;mso-width-relative:page;mso-height-relative:page;" fillcolor="#FFFFFF" filled="f" o:preferrelative="t" stroked="t" coordsize="21600,21600">
          <v:path arrowok="t"/>
          <v:fill on="f" color2="#FFFFFF" focussize="0,0"/>
          <v:stroke color="#333333" color2="#FFFFFF" opacity="65536f" miterlimit="2"/>
          <v:imagedata gain="65536f" blacklevel="0f" gamma="0" o:title=""/>
          <o:lock v:ext="edit" position="f" selection="f" grouping="f" rotation="f" cropping="f" text="f" aspectratio="f"/>
        </v:line>
      </w:pict>
    </w:r>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spacing w:before="120" w:after="120" w:line="120" w:lineRule="auto"/>
      <w:jc w:val="right"/>
      <w:rPr>
        <w:b/>
        <w:sz w:val="21"/>
      </w:rPr>
    </w:pPr>
    <w:r>
      <w:rPr>
        <w:rFonts w:ascii="Times New Roman" w:hAnsi="Times New Roman" w:eastAsia="宋体" w:cs="宋体"/>
        <w:b/>
        <w:sz w:val="72"/>
        <w:szCs w:val="84"/>
        <w:lang w:val="en-US" w:eastAsia="zh-CN" w:bidi="ar-SA"/>
      </w:rPr>
      <w:pict>
        <v:shape id="图片 17" o:spid="_x0000_s2051" o:spt="75" type="#_x0000_t75" style="position:absolute;left:0pt;margin-left:0.4pt;margin-top:9.55pt;height:31.2pt;width:84.75pt;z-index:251659264;mso-width-relative:page;mso-height-relative:page;" fillcolor="#FFFFFF" filled="f" o:preferrelative="t" stroked="f" coordsize="21600,21600">
          <v:path/>
          <v:fill on="f" color2="#FFFFFF" focussize="0,0"/>
          <v:stroke on="f"/>
          <v:imagedata r:id="rId1" gain="65536f" blacklevel="0f" gamma="0" o:title=""/>
          <o:lock v:ext="edit" position="f" selection="f" grouping="f" rotation="f" cropping="f" text="f" aspectratio="t"/>
        </v:shape>
      </w:pict>
    </w:r>
    <w:r>
      <w:rPr>
        <w:b/>
        <w:sz w:val="21"/>
      </w:rPr>
      <w:tab/>
    </w:r>
  </w:p>
  <w:p>
    <w:pPr>
      <w:pStyle w:val="18"/>
      <w:pBdr>
        <w:bottom w:val="none" w:color="auto" w:sz="0" w:space="1"/>
      </w:pBdr>
      <w:spacing w:before="120" w:after="120" w:line="360" w:lineRule="auto"/>
      <w:jc w:val="right"/>
      <w:rPr>
        <w:b/>
      </w:rPr>
    </w:pPr>
    <w:r>
      <w:rPr>
        <w:rFonts w:ascii="Times New Roman" w:hAnsi="Times New Roman" w:eastAsia="宋体" w:cs="宋体"/>
        <w:sz w:val="21"/>
        <w:szCs w:val="18"/>
        <w:lang w:val="en-US" w:eastAsia="zh-CN" w:bidi="ar-SA"/>
      </w:rPr>
      <w:pict>
        <v:line id="直线 3" o:spid="_x0000_s2052" o:spt="20" style="position:absolute;left:0pt;margin-left:0pt;margin-top:22.65pt;height:0.05pt;width:454.15pt;z-index:251660288;mso-width-relative:page;mso-height-relative:page;" fillcolor="#FFFFFF" filled="f" o:preferrelative="t" stroked="t" coordsize="21600,21600">
          <v:path arrowok="t"/>
          <v:fill on="f" color2="#FFFFFF" focussize="0,0"/>
          <v:stroke color="#333333" color2="#FFFFFF" opacity="65536f" miterlimit="2"/>
          <v:imagedata gain="65536f" blacklevel="0f" gamma="0" o:title=""/>
          <o:lock v:ext="edit" position="f" selection="f" grouping="f" rotation="f" cropping="f" text="f" aspectratio="f"/>
        </v:line>
      </w:pict>
    </w:r>
    <w:r>
      <w:rPr>
        <w:rFonts w:hint="eastAsia"/>
        <w:b/>
      </w:rPr>
      <w:t>深圳会展中心</w:t>
    </w:r>
    <w:r>
      <w:rPr>
        <w:b/>
      </w:rPr>
      <w:t>--</w:t>
    </w:r>
    <w:r>
      <w:rPr>
        <w:rFonts w:hint="eastAsia"/>
        <w:b/>
      </w:rPr>
      <w:t>巡检</w:t>
    </w:r>
    <w:r>
      <w:rPr>
        <w:b/>
      </w:rPr>
      <w:t>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2"/>
      <w:numFmt w:val="decimal"/>
      <w:lvlText w:val="第%1章 "/>
      <w:lvlJc w:val="left"/>
      <w:pPr>
        <w:ind w:left="10" w:firstLine="641"/>
      </w:pPr>
      <w:rPr>
        <w:rFonts w:hint="default" w:ascii="宋体" w:hAnsi="宋体" w:eastAsia="宋体" w:cs="宋体"/>
      </w:rPr>
    </w:lvl>
    <w:lvl w:ilvl="1" w:tentative="0">
      <w:start w:val="1"/>
      <w:numFmt w:val="decimal"/>
      <w:lvlText w:val="%1.%2"/>
      <w:lvlJc w:val="left"/>
      <w:pPr>
        <w:tabs>
          <w:tab w:val="left" w:pos="10"/>
        </w:tabs>
        <w:ind w:left="10" w:firstLine="2"/>
      </w:pPr>
      <w:rPr>
        <w:rFonts w:hint="default" w:ascii="宋体" w:hAnsi="宋体" w:eastAsia="宋体" w:cs="宋体"/>
        <w:b w:val="0"/>
        <w:color w:val="000000"/>
      </w:rPr>
    </w:lvl>
    <w:lvl w:ilvl="2" w:tentative="0">
      <w:start w:val="1"/>
      <w:numFmt w:val="decimal"/>
      <w:lvlText w:val="%1.%2.%3"/>
      <w:lvlJc w:val="left"/>
      <w:pPr>
        <w:ind w:left="6096" w:firstLine="0"/>
      </w:pPr>
      <w:rPr>
        <w:rFonts w:hint="eastAsia"/>
      </w:rPr>
    </w:lvl>
    <w:lvl w:ilvl="3" w:tentative="0">
      <w:start w:val="1"/>
      <w:numFmt w:val="decimal"/>
      <w:lvlText w:val="%1.%2.%3.%4"/>
      <w:lvlJc w:val="left"/>
      <w:pPr>
        <w:ind w:left="12" w:firstLine="0"/>
      </w:pPr>
      <w:rPr>
        <w:rFonts w:hint="eastAsia"/>
      </w:rPr>
    </w:lvl>
    <w:lvl w:ilvl="4" w:tentative="0">
      <w:start w:val="1"/>
      <w:numFmt w:val="decimal"/>
      <w:lvlText w:val="%1.%2.%3.%4.%5"/>
      <w:lvlJc w:val="left"/>
      <w:pPr>
        <w:tabs>
          <w:tab w:val="left" w:pos="579"/>
        </w:tabs>
        <w:ind w:left="12" w:firstLine="0"/>
      </w:pPr>
      <w:rPr>
        <w:rFonts w:hint="eastAsia"/>
      </w:rPr>
    </w:lvl>
    <w:lvl w:ilvl="5" w:tentative="0">
      <w:start w:val="1"/>
      <w:numFmt w:val="decimal"/>
      <w:lvlText w:val="%1.%2.%3.%4.%5.%6."/>
      <w:lvlJc w:val="left"/>
      <w:pPr>
        <w:tabs>
          <w:tab w:val="left" w:pos="1146"/>
        </w:tabs>
        <w:ind w:left="1146" w:hanging="1134"/>
      </w:pPr>
      <w:rPr>
        <w:rFonts w:hint="eastAsia"/>
      </w:rPr>
    </w:lvl>
    <w:lvl w:ilvl="6" w:tentative="0">
      <w:start w:val="1"/>
      <w:numFmt w:val="decimal"/>
      <w:lvlText w:val="%1.%2.%3.%4.%5.%6.%7."/>
      <w:lvlJc w:val="left"/>
      <w:pPr>
        <w:tabs>
          <w:tab w:val="left" w:pos="1288"/>
        </w:tabs>
        <w:ind w:left="1288" w:hanging="1276"/>
      </w:pPr>
      <w:rPr>
        <w:rFonts w:hint="eastAsia"/>
      </w:rPr>
    </w:lvl>
    <w:lvl w:ilvl="7" w:tentative="0">
      <w:start w:val="1"/>
      <w:numFmt w:val="decimal"/>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abstractNum w:abstractNumId="1">
    <w:nsid w:val="0000000B"/>
    <w:multiLevelType w:val="multilevel"/>
    <w:tmpl w:val="0000000B"/>
    <w:lvl w:ilvl="0" w:tentative="0">
      <w:start w:val="1"/>
      <w:numFmt w:val="decimal"/>
      <w:pStyle w:val="81"/>
      <w:lvlText w:val="第%1章 "/>
      <w:lvlJc w:val="left"/>
      <w:pPr>
        <w:ind w:left="10" w:firstLine="641"/>
      </w:pPr>
      <w:rPr>
        <w:rFonts w:hint="eastAsia"/>
      </w:rPr>
    </w:lvl>
    <w:lvl w:ilvl="1" w:tentative="0">
      <w:start w:val="1"/>
      <w:numFmt w:val="decimal"/>
      <w:pStyle w:val="59"/>
      <w:lvlText w:val="%1.%2"/>
      <w:lvlJc w:val="left"/>
      <w:pPr>
        <w:tabs>
          <w:tab w:val="left" w:pos="3826"/>
        </w:tabs>
        <w:ind w:left="3826" w:firstLine="2"/>
      </w:pPr>
      <w:rPr>
        <w:rFonts w:hint="default"/>
        <w:b w:val="0"/>
        <w:color w:val="000000"/>
      </w:rPr>
    </w:lvl>
    <w:lvl w:ilvl="2" w:tentative="0">
      <w:start w:val="1"/>
      <w:numFmt w:val="decimal"/>
      <w:pStyle w:val="61"/>
      <w:lvlText w:val="%1.%2.%3"/>
      <w:lvlJc w:val="left"/>
      <w:pPr>
        <w:ind w:left="6096" w:firstLine="0"/>
      </w:pPr>
      <w:rPr>
        <w:rFonts w:hint="eastAsia"/>
      </w:rPr>
    </w:lvl>
    <w:lvl w:ilvl="3" w:tentative="0">
      <w:start w:val="1"/>
      <w:numFmt w:val="decimal"/>
      <w:pStyle w:val="62"/>
      <w:lvlText w:val="%1.%2.%3.%4"/>
      <w:lvlJc w:val="left"/>
      <w:pPr>
        <w:ind w:left="12" w:firstLine="0"/>
      </w:pPr>
      <w:rPr>
        <w:rFonts w:hint="eastAsia"/>
      </w:rPr>
    </w:lvl>
    <w:lvl w:ilvl="4" w:tentative="0">
      <w:start w:val="1"/>
      <w:numFmt w:val="decimal"/>
      <w:pStyle w:val="63"/>
      <w:lvlText w:val="%1.%2.%3.%4.%5"/>
      <w:lvlJc w:val="left"/>
      <w:pPr>
        <w:tabs>
          <w:tab w:val="left" w:pos="579"/>
        </w:tabs>
        <w:ind w:left="12" w:firstLine="0"/>
      </w:pPr>
      <w:rPr>
        <w:rFonts w:hint="eastAsia"/>
      </w:rPr>
    </w:lvl>
    <w:lvl w:ilvl="5" w:tentative="0">
      <w:start w:val="1"/>
      <w:numFmt w:val="decimal"/>
      <w:lvlText w:val="%1.%2.%3.%4.%5.%6."/>
      <w:lvlJc w:val="left"/>
      <w:pPr>
        <w:tabs>
          <w:tab w:val="left" w:pos="1146"/>
        </w:tabs>
        <w:ind w:left="1146" w:hanging="1134"/>
      </w:pPr>
      <w:rPr>
        <w:rFonts w:hint="eastAsia"/>
      </w:rPr>
    </w:lvl>
    <w:lvl w:ilvl="6" w:tentative="0">
      <w:start w:val="1"/>
      <w:numFmt w:val="decimal"/>
      <w:lvlText w:val="%1.%2.%3.%4.%5.%6.%7."/>
      <w:lvlJc w:val="left"/>
      <w:pPr>
        <w:tabs>
          <w:tab w:val="left" w:pos="1288"/>
        </w:tabs>
        <w:ind w:left="1288" w:hanging="1276"/>
      </w:pPr>
      <w:rPr>
        <w:rFonts w:hint="eastAsia"/>
      </w:rPr>
    </w:lvl>
    <w:lvl w:ilvl="7" w:tentative="0">
      <w:start w:val="1"/>
      <w:numFmt w:val="decimal"/>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abstractNum w:abstractNumId="2">
    <w:nsid w:val="0000000C"/>
    <w:multiLevelType w:val="multilevel"/>
    <w:tmpl w:val="0000000C"/>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E1ZDI3ODg2MzFmZGIwNzgwNjZmY2VhYmZkZDAyMTEifQ=="/>
  </w:docVars>
  <w:rsids>
    <w:rsidRoot w:val="00000000"/>
    <w:rsid w:val="11612B64"/>
    <w:rsid w:val="17453D35"/>
    <w:rsid w:val="69D552A4"/>
    <w:rsid w:val="71836D2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unhideWhenUsed="0" w:uiPriority="0" w:semiHidden="0" w:name="heading 7"/>
    <w:lsdException w:qFormat="1"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rPr>
      <w:rFonts w:ascii="宋体" w:hAnsi="宋体" w:eastAsia="宋体" w:cs="宋体"/>
      <w:sz w:val="24"/>
      <w:szCs w:val="24"/>
      <w:lang w:val="en-US" w:eastAsia="zh-CN" w:bidi="ar-SA"/>
    </w:rPr>
  </w:style>
  <w:style w:type="paragraph" w:styleId="2">
    <w:name w:val="heading 1"/>
    <w:basedOn w:val="1"/>
    <w:next w:val="1"/>
    <w:link w:val="34"/>
    <w:qFormat/>
    <w:uiPriority w:val="0"/>
    <w:pPr>
      <w:keepNext/>
      <w:keepLines/>
      <w:spacing w:before="480"/>
      <w:outlineLvl w:val="0"/>
    </w:pPr>
    <w:rPr>
      <w:rFonts w:ascii="Cambria" w:hAnsi="Cambria" w:eastAsia="宋体" w:cs="Times New Roman"/>
      <w:b/>
      <w:bCs/>
      <w:color w:val="365F91"/>
      <w:sz w:val="28"/>
      <w:szCs w:val="28"/>
    </w:rPr>
  </w:style>
  <w:style w:type="paragraph" w:styleId="3">
    <w:name w:val="heading 2"/>
    <w:basedOn w:val="1"/>
    <w:next w:val="1"/>
    <w:link w:val="35"/>
    <w:uiPriority w:val="0"/>
    <w:pPr>
      <w:keepNext/>
      <w:keepLines/>
      <w:spacing w:before="200"/>
      <w:outlineLvl w:val="1"/>
    </w:pPr>
    <w:rPr>
      <w:rFonts w:ascii="Cambria" w:hAnsi="Cambria" w:eastAsia="宋体" w:cs="Times New Roman"/>
      <w:b/>
      <w:bCs/>
      <w:color w:val="4F81BD"/>
      <w:sz w:val="26"/>
      <w:szCs w:val="26"/>
    </w:rPr>
  </w:style>
  <w:style w:type="paragraph" w:styleId="4">
    <w:name w:val="heading 3"/>
    <w:basedOn w:val="1"/>
    <w:next w:val="1"/>
    <w:link w:val="36"/>
    <w:qFormat/>
    <w:uiPriority w:val="0"/>
    <w:pPr>
      <w:keepNext/>
      <w:keepLines/>
      <w:spacing w:before="200"/>
      <w:outlineLvl w:val="2"/>
    </w:pPr>
    <w:rPr>
      <w:rFonts w:ascii="Cambria" w:hAnsi="Cambria" w:eastAsia="宋体" w:cs="Times New Roman"/>
      <w:b/>
      <w:bCs/>
      <w:color w:val="4F81BD"/>
    </w:rPr>
  </w:style>
  <w:style w:type="paragraph" w:styleId="5">
    <w:name w:val="heading 4"/>
    <w:basedOn w:val="1"/>
    <w:next w:val="1"/>
    <w:link w:val="37"/>
    <w:qFormat/>
    <w:uiPriority w:val="0"/>
    <w:pPr>
      <w:keepNext/>
      <w:keepLines/>
      <w:spacing w:before="200"/>
      <w:outlineLvl w:val="3"/>
    </w:pPr>
    <w:rPr>
      <w:rFonts w:ascii="Cambria" w:hAnsi="Cambria" w:eastAsia="宋体" w:cs="Times New Roman"/>
      <w:b/>
      <w:bCs/>
      <w:i/>
      <w:iCs/>
      <w:color w:val="4F81BD"/>
    </w:rPr>
  </w:style>
  <w:style w:type="paragraph" w:styleId="6">
    <w:name w:val="heading 5"/>
    <w:basedOn w:val="1"/>
    <w:next w:val="1"/>
    <w:link w:val="38"/>
    <w:qFormat/>
    <w:uiPriority w:val="0"/>
    <w:pPr>
      <w:keepNext/>
      <w:keepLines/>
      <w:spacing w:before="200"/>
      <w:outlineLvl w:val="4"/>
    </w:pPr>
    <w:rPr>
      <w:rFonts w:ascii="Cambria" w:hAnsi="Cambria" w:eastAsia="宋体" w:cs="Times New Roman"/>
      <w:color w:val="244061"/>
    </w:rPr>
  </w:style>
  <w:style w:type="paragraph" w:styleId="7">
    <w:name w:val="heading 6"/>
    <w:basedOn w:val="1"/>
    <w:next w:val="1"/>
    <w:link w:val="39"/>
    <w:qFormat/>
    <w:uiPriority w:val="0"/>
    <w:pPr>
      <w:keepNext/>
      <w:keepLines/>
      <w:spacing w:before="200"/>
      <w:outlineLvl w:val="5"/>
    </w:pPr>
    <w:rPr>
      <w:rFonts w:ascii="Cambria" w:hAnsi="Cambria" w:eastAsia="宋体" w:cs="Times New Roman"/>
      <w:i/>
      <w:iCs/>
      <w:color w:val="244061"/>
    </w:rPr>
  </w:style>
  <w:style w:type="paragraph" w:styleId="8">
    <w:name w:val="heading 7"/>
    <w:basedOn w:val="1"/>
    <w:next w:val="1"/>
    <w:link w:val="40"/>
    <w:uiPriority w:val="0"/>
    <w:pPr>
      <w:keepNext/>
      <w:keepLines/>
      <w:spacing w:before="200"/>
      <w:outlineLvl w:val="6"/>
    </w:pPr>
    <w:rPr>
      <w:rFonts w:ascii="Cambria" w:hAnsi="Cambria" w:eastAsia="宋体" w:cs="Times New Roman"/>
      <w:i/>
      <w:iCs/>
      <w:color w:val="404040"/>
    </w:rPr>
  </w:style>
  <w:style w:type="paragraph" w:styleId="9">
    <w:name w:val="heading 8"/>
    <w:basedOn w:val="1"/>
    <w:next w:val="1"/>
    <w:link w:val="41"/>
    <w:qFormat/>
    <w:uiPriority w:val="0"/>
    <w:pPr>
      <w:keepNext/>
      <w:keepLines/>
      <w:spacing w:before="200"/>
      <w:outlineLvl w:val="7"/>
    </w:pPr>
    <w:rPr>
      <w:rFonts w:ascii="Cambria" w:hAnsi="Cambria" w:eastAsia="宋体" w:cs="Times New Roman"/>
      <w:color w:val="4F81BD"/>
      <w:sz w:val="20"/>
      <w:szCs w:val="20"/>
    </w:rPr>
  </w:style>
  <w:style w:type="paragraph" w:styleId="10">
    <w:name w:val="heading 9"/>
    <w:basedOn w:val="1"/>
    <w:next w:val="1"/>
    <w:link w:val="42"/>
    <w:uiPriority w:val="0"/>
    <w:pPr>
      <w:keepNext/>
      <w:keepLines/>
      <w:spacing w:before="200"/>
      <w:outlineLvl w:val="8"/>
    </w:pPr>
    <w:rPr>
      <w:rFonts w:ascii="Cambria" w:hAnsi="Cambria" w:eastAsia="宋体" w:cs="Times New Roman"/>
      <w:i/>
      <w:iCs/>
      <w:color w:val="404040"/>
      <w:sz w:val="20"/>
      <w:szCs w:val="20"/>
    </w:rPr>
  </w:style>
  <w:style w:type="character" w:default="1" w:styleId="28">
    <w:name w:val="Default Paragraph Font"/>
    <w:qFormat/>
    <w:uiPriority w:val="0"/>
  </w:style>
  <w:style w:type="table" w:default="1" w:styleId="27">
    <w:name w:val="Normal Table"/>
    <w:semiHidden/>
    <w:uiPriority w:val="0"/>
    <w:tblPr>
      <w:tblCellMar>
        <w:top w:w="0" w:type="dxa"/>
        <w:left w:w="108" w:type="dxa"/>
        <w:bottom w:w="0" w:type="dxa"/>
        <w:right w:w="108" w:type="dxa"/>
      </w:tblCellMar>
    </w:tblPr>
  </w:style>
  <w:style w:type="paragraph" w:styleId="11">
    <w:name w:val="toc 7"/>
    <w:basedOn w:val="1"/>
    <w:next w:val="1"/>
    <w:qFormat/>
    <w:uiPriority w:val="0"/>
    <w:pPr>
      <w:ind w:left="1440"/>
    </w:pPr>
    <w:rPr>
      <w:rFonts w:ascii="Calibri" w:hAnsi="Calibri" w:cs="Calibri"/>
      <w:sz w:val="20"/>
      <w:szCs w:val="20"/>
    </w:rPr>
  </w:style>
  <w:style w:type="paragraph" w:styleId="12">
    <w:name w:val="caption"/>
    <w:basedOn w:val="1"/>
    <w:next w:val="1"/>
    <w:qFormat/>
    <w:uiPriority w:val="0"/>
    <w:rPr>
      <w:b/>
      <w:bCs/>
      <w:color w:val="4F81BD"/>
      <w:sz w:val="18"/>
      <w:szCs w:val="18"/>
    </w:rPr>
  </w:style>
  <w:style w:type="paragraph" w:styleId="13">
    <w:name w:val="annotation text"/>
    <w:basedOn w:val="1"/>
    <w:link w:val="44"/>
    <w:qFormat/>
    <w:uiPriority w:val="0"/>
    <w:rPr>
      <w:rFonts w:ascii="Times New Roman" w:hAnsi="Times New Roman" w:eastAsia="宋体" w:cs="Times New Roman"/>
      <w:kern w:val="2"/>
      <w:sz w:val="21"/>
      <w:szCs w:val="20"/>
    </w:rPr>
  </w:style>
  <w:style w:type="paragraph" w:styleId="14">
    <w:name w:val="toc 5"/>
    <w:basedOn w:val="1"/>
    <w:next w:val="1"/>
    <w:qFormat/>
    <w:uiPriority w:val="0"/>
    <w:pPr>
      <w:ind w:left="960"/>
    </w:pPr>
    <w:rPr>
      <w:rFonts w:ascii="Calibri" w:hAnsi="Calibri" w:cs="Calibri"/>
      <w:sz w:val="20"/>
      <w:szCs w:val="20"/>
    </w:rPr>
  </w:style>
  <w:style w:type="paragraph" w:styleId="15">
    <w:name w:val="toc 3"/>
    <w:basedOn w:val="1"/>
    <w:next w:val="1"/>
    <w:qFormat/>
    <w:uiPriority w:val="0"/>
    <w:pPr>
      <w:adjustRightInd w:val="0"/>
      <w:snapToGrid w:val="0"/>
      <w:spacing w:beforeLines="50" w:afterLines="50"/>
      <w:ind w:left="482"/>
    </w:pPr>
    <w:rPr>
      <w:rFonts w:ascii="Calibri" w:hAnsi="Calibri" w:eastAsia="Source Han Sans CN Light" w:cs="Calibri"/>
      <w:sz w:val="20"/>
      <w:szCs w:val="20"/>
    </w:rPr>
  </w:style>
  <w:style w:type="paragraph" w:styleId="16">
    <w:name w:val="toc 8"/>
    <w:basedOn w:val="1"/>
    <w:next w:val="1"/>
    <w:qFormat/>
    <w:uiPriority w:val="0"/>
    <w:pPr>
      <w:ind w:left="1680"/>
    </w:pPr>
    <w:rPr>
      <w:rFonts w:ascii="Calibri" w:hAnsi="Calibri" w:cs="Calibri"/>
      <w:sz w:val="20"/>
      <w:szCs w:val="20"/>
    </w:rPr>
  </w:style>
  <w:style w:type="paragraph" w:styleId="17">
    <w:name w:val="footer"/>
    <w:basedOn w:val="1"/>
    <w:link w:val="46"/>
    <w:qFormat/>
    <w:uiPriority w:val="0"/>
    <w:pPr>
      <w:tabs>
        <w:tab w:val="center" w:pos="4153"/>
        <w:tab w:val="right" w:pos="8306"/>
      </w:tabs>
      <w:snapToGrid w:val="0"/>
    </w:pPr>
    <w:rPr>
      <w:rFonts w:ascii="Times New Roman" w:hAnsi="Times New Roman" w:eastAsia="宋体" w:cs="Times New Roman"/>
      <w:kern w:val="2"/>
      <w:sz w:val="18"/>
      <w:szCs w:val="18"/>
    </w:rPr>
  </w:style>
  <w:style w:type="paragraph" w:styleId="18">
    <w:name w:val="header"/>
    <w:basedOn w:val="1"/>
    <w:link w:val="47"/>
    <w:qFormat/>
    <w:uiPriority w:val="0"/>
    <w:pPr>
      <w:tabs>
        <w:tab w:val="center" w:pos="4153"/>
        <w:tab w:val="right" w:pos="8306"/>
      </w:tabs>
      <w:snapToGrid w:val="0"/>
      <w:jc w:val="center"/>
    </w:pPr>
    <w:rPr>
      <w:rFonts w:ascii="Times New Roman" w:hAnsi="Times New Roman"/>
      <w:sz w:val="18"/>
      <w:szCs w:val="18"/>
    </w:rPr>
  </w:style>
  <w:style w:type="paragraph" w:styleId="19">
    <w:name w:val="toc 1"/>
    <w:basedOn w:val="1"/>
    <w:next w:val="1"/>
    <w:qFormat/>
    <w:uiPriority w:val="0"/>
    <w:pPr>
      <w:adjustRightInd w:val="0"/>
      <w:snapToGrid w:val="0"/>
      <w:spacing w:beforeLines="20" w:afterLines="50"/>
    </w:pPr>
    <w:rPr>
      <w:rFonts w:ascii="Calibri" w:hAnsi="Calibri" w:eastAsia="Source Han Sans CN Light" w:cs="Calibri"/>
      <w:bCs/>
      <w:iCs/>
    </w:rPr>
  </w:style>
  <w:style w:type="paragraph" w:styleId="20">
    <w:name w:val="toc 4"/>
    <w:basedOn w:val="1"/>
    <w:next w:val="1"/>
    <w:qFormat/>
    <w:uiPriority w:val="0"/>
    <w:pPr>
      <w:ind w:left="720"/>
    </w:pPr>
    <w:rPr>
      <w:rFonts w:ascii="Calibri" w:hAnsi="Calibri" w:cs="Calibri"/>
      <w:sz w:val="20"/>
      <w:szCs w:val="20"/>
    </w:rPr>
  </w:style>
  <w:style w:type="paragraph" w:styleId="21">
    <w:name w:val="Subtitle"/>
    <w:basedOn w:val="1"/>
    <w:next w:val="1"/>
    <w:link w:val="48"/>
    <w:qFormat/>
    <w:uiPriority w:val="0"/>
    <w:rPr>
      <w:rFonts w:ascii="Cambria" w:hAnsi="Cambria" w:eastAsia="宋体" w:cs="Times New Roman"/>
      <w:i/>
      <w:iCs/>
      <w:color w:val="4F81BD"/>
      <w:spacing w:val="15"/>
      <w:sz w:val="24"/>
      <w:szCs w:val="24"/>
    </w:rPr>
  </w:style>
  <w:style w:type="paragraph" w:styleId="22">
    <w:name w:val="footnote text"/>
    <w:basedOn w:val="1"/>
    <w:link w:val="49"/>
    <w:qFormat/>
    <w:uiPriority w:val="0"/>
    <w:pPr>
      <w:snapToGrid w:val="0"/>
    </w:pPr>
    <w:rPr>
      <w:rFonts w:ascii="宋体" w:hAnsi="宋体" w:cs="宋体"/>
      <w:sz w:val="18"/>
      <w:szCs w:val="18"/>
    </w:rPr>
  </w:style>
  <w:style w:type="paragraph" w:styleId="23">
    <w:name w:val="toc 6"/>
    <w:basedOn w:val="1"/>
    <w:next w:val="1"/>
    <w:qFormat/>
    <w:uiPriority w:val="0"/>
    <w:pPr>
      <w:ind w:left="1200"/>
    </w:pPr>
    <w:rPr>
      <w:rFonts w:ascii="Calibri" w:hAnsi="Calibri" w:cs="Calibri"/>
      <w:sz w:val="20"/>
      <w:szCs w:val="20"/>
    </w:rPr>
  </w:style>
  <w:style w:type="paragraph" w:styleId="24">
    <w:name w:val="toc 2"/>
    <w:basedOn w:val="1"/>
    <w:next w:val="1"/>
    <w:qFormat/>
    <w:uiPriority w:val="0"/>
    <w:pPr>
      <w:adjustRightInd w:val="0"/>
      <w:snapToGrid w:val="0"/>
      <w:spacing w:beforeLines="20" w:afterLines="50"/>
      <w:ind w:left="238"/>
    </w:pPr>
    <w:rPr>
      <w:rFonts w:ascii="Calibri" w:hAnsi="Calibri" w:eastAsia="Source Han Sans CN Light" w:cs="Calibri"/>
      <w:bCs/>
      <w:sz w:val="22"/>
      <w:szCs w:val="22"/>
    </w:rPr>
  </w:style>
  <w:style w:type="paragraph" w:styleId="25">
    <w:name w:val="toc 9"/>
    <w:basedOn w:val="1"/>
    <w:next w:val="1"/>
    <w:qFormat/>
    <w:uiPriority w:val="0"/>
    <w:pPr>
      <w:ind w:left="1920"/>
    </w:pPr>
    <w:rPr>
      <w:rFonts w:ascii="Calibri" w:hAnsi="Calibri" w:cs="Calibri"/>
      <w:sz w:val="20"/>
      <w:szCs w:val="20"/>
    </w:rPr>
  </w:style>
  <w:style w:type="paragraph" w:styleId="26">
    <w:name w:val="Title"/>
    <w:basedOn w:val="1"/>
    <w:next w:val="1"/>
    <w:link w:val="52"/>
    <w:qFormat/>
    <w:uiPriority w:val="0"/>
    <w:pPr>
      <w:pBdr>
        <w:bottom w:val="single" w:color="4F81BD" w:sz="8" w:space="4"/>
      </w:pBdr>
      <w:spacing w:after="300"/>
      <w:contextualSpacing/>
    </w:pPr>
    <w:rPr>
      <w:rFonts w:ascii="Cambria" w:hAnsi="Cambria" w:eastAsia="宋体" w:cs="Times New Roman"/>
      <w:color w:val="17365D"/>
      <w:spacing w:val="5"/>
      <w:kern w:val="28"/>
      <w:sz w:val="52"/>
      <w:szCs w:val="52"/>
    </w:rPr>
  </w:style>
  <w:style w:type="character" w:styleId="29">
    <w:name w:val="Strong"/>
    <w:basedOn w:val="28"/>
    <w:qFormat/>
    <w:uiPriority w:val="0"/>
    <w:rPr>
      <w:b/>
      <w:bCs/>
    </w:rPr>
  </w:style>
  <w:style w:type="character" w:styleId="30">
    <w:name w:val="FollowedHyperlink"/>
    <w:basedOn w:val="28"/>
    <w:qFormat/>
    <w:uiPriority w:val="0"/>
    <w:rPr>
      <w:color w:val="800080"/>
      <w:u w:val="single"/>
    </w:rPr>
  </w:style>
  <w:style w:type="character" w:styleId="31">
    <w:name w:val="Emphasis"/>
    <w:basedOn w:val="28"/>
    <w:qFormat/>
    <w:uiPriority w:val="0"/>
    <w:rPr>
      <w:i/>
      <w:iCs/>
    </w:rPr>
  </w:style>
  <w:style w:type="character" w:styleId="32">
    <w:name w:val="Hyperlink"/>
    <w:qFormat/>
    <w:uiPriority w:val="0"/>
    <w:rPr>
      <w:color w:val="0000FF"/>
      <w:u w:val="single"/>
    </w:rPr>
  </w:style>
  <w:style w:type="character" w:styleId="33">
    <w:name w:val="footnote reference"/>
    <w:basedOn w:val="28"/>
    <w:qFormat/>
    <w:uiPriority w:val="0"/>
    <w:rPr>
      <w:vertAlign w:val="superscript"/>
    </w:rPr>
  </w:style>
  <w:style w:type="character" w:customStyle="1" w:styleId="34">
    <w:name w:val="标题 1 Char"/>
    <w:basedOn w:val="28"/>
    <w:link w:val="2"/>
    <w:semiHidden/>
    <w:qFormat/>
    <w:uiPriority w:val="0"/>
    <w:rPr>
      <w:rFonts w:ascii="Cambria" w:hAnsi="Cambria" w:eastAsia="宋体" w:cs="Times New Roman"/>
      <w:b/>
      <w:bCs/>
      <w:color w:val="365F91"/>
      <w:sz w:val="28"/>
      <w:szCs w:val="28"/>
    </w:rPr>
  </w:style>
  <w:style w:type="character" w:customStyle="1" w:styleId="35">
    <w:name w:val="标题 2 Char"/>
    <w:basedOn w:val="28"/>
    <w:link w:val="3"/>
    <w:semiHidden/>
    <w:qFormat/>
    <w:uiPriority w:val="0"/>
    <w:rPr>
      <w:rFonts w:ascii="Cambria" w:hAnsi="Cambria" w:eastAsia="宋体" w:cs="Times New Roman"/>
      <w:b/>
      <w:bCs/>
      <w:color w:val="4F81BD"/>
      <w:sz w:val="26"/>
      <w:szCs w:val="26"/>
    </w:rPr>
  </w:style>
  <w:style w:type="character" w:customStyle="1" w:styleId="36">
    <w:name w:val="标题 3 Char"/>
    <w:basedOn w:val="28"/>
    <w:link w:val="4"/>
    <w:semiHidden/>
    <w:qFormat/>
    <w:uiPriority w:val="0"/>
    <w:rPr>
      <w:rFonts w:ascii="Cambria" w:hAnsi="Cambria" w:eastAsia="宋体" w:cs="Times New Roman"/>
      <w:b/>
      <w:bCs/>
      <w:color w:val="4F81BD"/>
    </w:rPr>
  </w:style>
  <w:style w:type="character" w:customStyle="1" w:styleId="37">
    <w:name w:val="标题 4 Char"/>
    <w:basedOn w:val="28"/>
    <w:link w:val="5"/>
    <w:semiHidden/>
    <w:qFormat/>
    <w:uiPriority w:val="0"/>
    <w:rPr>
      <w:rFonts w:ascii="Cambria" w:hAnsi="Cambria" w:eastAsia="宋体" w:cs="Times New Roman"/>
      <w:b/>
      <w:bCs/>
      <w:i/>
      <w:iCs/>
      <w:color w:val="4F81BD"/>
    </w:rPr>
  </w:style>
  <w:style w:type="character" w:customStyle="1" w:styleId="38">
    <w:name w:val="标题 5 Char"/>
    <w:basedOn w:val="28"/>
    <w:link w:val="6"/>
    <w:semiHidden/>
    <w:qFormat/>
    <w:uiPriority w:val="0"/>
    <w:rPr>
      <w:rFonts w:ascii="Cambria" w:hAnsi="Cambria" w:eastAsia="宋体" w:cs="Times New Roman"/>
      <w:color w:val="244061"/>
    </w:rPr>
  </w:style>
  <w:style w:type="character" w:customStyle="1" w:styleId="39">
    <w:name w:val="标题 6 Char"/>
    <w:basedOn w:val="28"/>
    <w:link w:val="7"/>
    <w:semiHidden/>
    <w:qFormat/>
    <w:uiPriority w:val="0"/>
    <w:rPr>
      <w:rFonts w:ascii="Cambria" w:hAnsi="Cambria" w:eastAsia="宋体" w:cs="Times New Roman"/>
      <w:i/>
      <w:iCs/>
      <w:color w:val="244061"/>
    </w:rPr>
  </w:style>
  <w:style w:type="character" w:customStyle="1" w:styleId="40">
    <w:name w:val="标题 7 Char"/>
    <w:basedOn w:val="28"/>
    <w:link w:val="8"/>
    <w:semiHidden/>
    <w:qFormat/>
    <w:uiPriority w:val="0"/>
    <w:rPr>
      <w:rFonts w:ascii="Cambria" w:hAnsi="Cambria" w:eastAsia="宋体" w:cs="Times New Roman"/>
      <w:i/>
      <w:iCs/>
      <w:color w:val="404040"/>
    </w:rPr>
  </w:style>
  <w:style w:type="character" w:customStyle="1" w:styleId="41">
    <w:name w:val="标题 8 Char"/>
    <w:basedOn w:val="28"/>
    <w:link w:val="9"/>
    <w:semiHidden/>
    <w:qFormat/>
    <w:uiPriority w:val="0"/>
    <w:rPr>
      <w:rFonts w:ascii="Cambria" w:hAnsi="Cambria" w:eastAsia="宋体" w:cs="Times New Roman"/>
      <w:color w:val="4F81BD"/>
      <w:sz w:val="20"/>
      <w:szCs w:val="20"/>
    </w:rPr>
  </w:style>
  <w:style w:type="character" w:customStyle="1" w:styleId="42">
    <w:name w:val="标题 9 Char"/>
    <w:link w:val="10"/>
    <w:semiHidden/>
    <w:qFormat/>
    <w:uiPriority w:val="0"/>
    <w:rPr>
      <w:rFonts w:ascii="Cambria" w:hAnsi="Cambria" w:eastAsia="宋体" w:cs="Times New Roman"/>
      <w:i/>
      <w:iCs/>
      <w:color w:val="404040"/>
      <w:sz w:val="20"/>
      <w:szCs w:val="20"/>
    </w:rPr>
  </w:style>
  <w:style w:type="character" w:customStyle="1" w:styleId="43">
    <w:name w:val="批注主题 Char"/>
    <w:basedOn w:val="44"/>
    <w:link w:val="45"/>
    <w:semiHidden/>
    <w:qFormat/>
    <w:uiPriority w:val="0"/>
    <w:rPr>
      <w:rFonts w:ascii="Times New Roman" w:hAnsi="Times New Roman" w:eastAsia="宋体" w:cs="Times New Roman"/>
      <w:b/>
      <w:bCs/>
      <w:kern w:val="2"/>
      <w:sz w:val="21"/>
      <w:szCs w:val="20"/>
    </w:rPr>
  </w:style>
  <w:style w:type="character" w:customStyle="1" w:styleId="44">
    <w:name w:val="批注文字 Char"/>
    <w:basedOn w:val="28"/>
    <w:link w:val="13"/>
    <w:semiHidden/>
    <w:qFormat/>
    <w:uiPriority w:val="0"/>
    <w:rPr>
      <w:rFonts w:ascii="Times New Roman" w:hAnsi="Times New Roman" w:eastAsia="宋体" w:cs="Times New Roman"/>
      <w:kern w:val="2"/>
      <w:sz w:val="21"/>
      <w:szCs w:val="20"/>
    </w:rPr>
  </w:style>
  <w:style w:type="paragraph" w:customStyle="1" w:styleId="45">
    <w:name w:val="annotation subject"/>
    <w:basedOn w:val="13"/>
    <w:next w:val="13"/>
    <w:link w:val="43"/>
    <w:qFormat/>
    <w:uiPriority w:val="0"/>
    <w:rPr>
      <w:rFonts w:ascii="Times New Roman" w:hAnsi="Times New Roman" w:eastAsia="宋体" w:cs="Times New Roman"/>
      <w:b/>
      <w:bCs/>
      <w:kern w:val="2"/>
      <w:sz w:val="21"/>
      <w:szCs w:val="20"/>
    </w:rPr>
  </w:style>
  <w:style w:type="character" w:customStyle="1" w:styleId="46">
    <w:name w:val="页脚 Char"/>
    <w:basedOn w:val="28"/>
    <w:link w:val="17"/>
    <w:semiHidden/>
    <w:qFormat/>
    <w:uiPriority w:val="0"/>
    <w:rPr>
      <w:rFonts w:ascii="Times New Roman" w:hAnsi="Times New Roman" w:eastAsia="宋体" w:cs="Times New Roman"/>
      <w:kern w:val="2"/>
      <w:sz w:val="18"/>
      <w:szCs w:val="18"/>
    </w:rPr>
  </w:style>
  <w:style w:type="character" w:customStyle="1" w:styleId="47">
    <w:name w:val="页眉 Char"/>
    <w:basedOn w:val="28"/>
    <w:link w:val="18"/>
    <w:semiHidden/>
    <w:qFormat/>
    <w:uiPriority w:val="0"/>
    <w:rPr>
      <w:rFonts w:ascii="Times New Roman" w:hAnsi="Times New Roman"/>
      <w:sz w:val="18"/>
      <w:szCs w:val="18"/>
    </w:rPr>
  </w:style>
  <w:style w:type="character" w:customStyle="1" w:styleId="48">
    <w:name w:val="副标题 Char"/>
    <w:basedOn w:val="28"/>
    <w:link w:val="21"/>
    <w:semiHidden/>
    <w:qFormat/>
    <w:uiPriority w:val="0"/>
    <w:rPr>
      <w:rFonts w:ascii="Cambria" w:hAnsi="Cambria" w:eastAsia="宋体" w:cs="Times New Roman"/>
      <w:i/>
      <w:iCs/>
      <w:color w:val="4F81BD"/>
      <w:spacing w:val="15"/>
      <w:sz w:val="24"/>
      <w:szCs w:val="24"/>
    </w:rPr>
  </w:style>
  <w:style w:type="character" w:customStyle="1" w:styleId="49">
    <w:name w:val="脚注文本 Char"/>
    <w:basedOn w:val="28"/>
    <w:link w:val="22"/>
    <w:semiHidden/>
    <w:qFormat/>
    <w:uiPriority w:val="0"/>
    <w:rPr>
      <w:rFonts w:ascii="宋体" w:hAnsi="宋体" w:cs="宋体"/>
      <w:sz w:val="18"/>
      <w:szCs w:val="18"/>
    </w:rPr>
  </w:style>
  <w:style w:type="character" w:customStyle="1" w:styleId="50">
    <w:name w:val="HTML 预设格式 Char"/>
    <w:basedOn w:val="28"/>
    <w:link w:val="51"/>
    <w:semiHidden/>
    <w:qFormat/>
    <w:uiPriority w:val="0"/>
    <w:rPr>
      <w:rFonts w:ascii="宋体" w:hAnsi="宋体"/>
      <w:sz w:val="24"/>
      <w:szCs w:val="24"/>
    </w:rPr>
  </w:style>
  <w:style w:type="paragraph" w:customStyle="1" w:styleId="51">
    <w:name w:val="HTML Typewriter"/>
    <w:basedOn w:val="1"/>
    <w:link w:val="50"/>
    <w:qFormat/>
    <w:uiPriority w:val="0"/>
    <w:rPr>
      <w:rFonts w:ascii="宋体" w:hAnsi="宋体"/>
      <w:sz w:val="24"/>
      <w:szCs w:val="24"/>
    </w:rPr>
  </w:style>
  <w:style w:type="character" w:customStyle="1" w:styleId="52">
    <w:name w:val="标题 Char"/>
    <w:basedOn w:val="28"/>
    <w:link w:val="26"/>
    <w:semiHidden/>
    <w:qFormat/>
    <w:uiPriority w:val="0"/>
    <w:rPr>
      <w:rFonts w:ascii="Cambria" w:hAnsi="Cambria" w:eastAsia="宋体" w:cs="Times New Roman"/>
      <w:color w:val="17365D"/>
      <w:spacing w:val="5"/>
      <w:kern w:val="28"/>
      <w:sz w:val="52"/>
      <w:szCs w:val="52"/>
    </w:rPr>
  </w:style>
  <w:style w:type="paragraph" w:customStyle="1" w:styleId="5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sz w:val="24"/>
      <w:szCs w:val="24"/>
    </w:rPr>
  </w:style>
  <w:style w:type="paragraph" w:customStyle="1" w:styleId="54">
    <w:name w:val="Block Text"/>
    <w:basedOn w:val="1"/>
    <w:next w:val="1"/>
    <w:link w:val="94"/>
    <w:qFormat/>
    <w:uiPriority w:val="0"/>
    <w:rPr>
      <w:i/>
      <w:iCs/>
      <w:color w:val="000000"/>
    </w:rPr>
  </w:style>
  <w:style w:type="paragraph" w:customStyle="1" w:styleId="55">
    <w:name w:val="批注框文本 Char Char"/>
    <w:basedOn w:val="1"/>
    <w:link w:val="90"/>
    <w:qFormat/>
    <w:uiPriority w:val="0"/>
    <w:rPr>
      <w:rFonts w:ascii="Times New Roman" w:hAnsi="Times New Roman" w:eastAsia="宋体" w:cs="Times New Roman"/>
      <w:kern w:val="2"/>
      <w:sz w:val="18"/>
      <w:szCs w:val="18"/>
    </w:rPr>
  </w:style>
  <w:style w:type="paragraph" w:customStyle="1" w:styleId="56">
    <w:name w:val="Normal (Web)"/>
    <w:basedOn w:val="1"/>
    <w:qFormat/>
    <w:uiPriority w:val="0"/>
    <w:pPr>
      <w:spacing w:before="100" w:beforeAutospacing="1" w:after="100" w:afterAutospacing="1"/>
    </w:pPr>
  </w:style>
  <w:style w:type="paragraph" w:customStyle="1" w:styleId="57">
    <w:name w:val="S_页脚文字"/>
    <w:basedOn w:val="1"/>
    <w:qFormat/>
    <w:uiPriority w:val="0"/>
    <w:pPr>
      <w:tabs>
        <w:tab w:val="center" w:pos="4153"/>
        <w:tab w:val="right" w:pos="8306"/>
      </w:tabs>
      <w:wordWrap w:val="0"/>
      <w:snapToGrid w:val="0"/>
      <w:ind w:right="360"/>
      <w:jc w:val="right"/>
    </w:pPr>
    <w:rPr>
      <w:sz w:val="18"/>
      <w:szCs w:val="18"/>
    </w:rPr>
  </w:style>
  <w:style w:type="paragraph" w:customStyle="1" w:styleId="58">
    <w:name w:val="S_标题1"/>
    <w:basedOn w:val="2"/>
    <w:next w:val="1"/>
    <w:qFormat/>
    <w:uiPriority w:val="0"/>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 w:val="32"/>
      <w:szCs w:val="32"/>
    </w:rPr>
  </w:style>
  <w:style w:type="paragraph" w:customStyle="1" w:styleId="59">
    <w:name w:val="S_标题2"/>
    <w:basedOn w:val="3"/>
    <w:next w:val="1"/>
    <w:qFormat/>
    <w:uiPriority w:val="0"/>
    <w:pPr>
      <w:numPr>
        <w:ilvl w:val="1"/>
        <w:numId w:val="1"/>
      </w:numPr>
      <w:tabs>
        <w:tab w:val="left" w:pos="567"/>
        <w:tab w:val="left" w:pos="1206"/>
      </w:tabs>
      <w:spacing w:beforeLines="50" w:afterLines="50"/>
      <w:ind w:left="3826" w:firstLine="2" w:firstLineChars="0"/>
    </w:pPr>
    <w:rPr>
      <w:rFonts w:ascii="Lantinghei SC Demibold" w:hAnsi="宋体" w:eastAsia="Lantinghei SC Demibold"/>
      <w:b w:val="0"/>
      <w:snapToGrid w:val="0"/>
      <w:color w:val="auto"/>
      <w:sz w:val="30"/>
      <w:szCs w:val="30"/>
    </w:rPr>
  </w:style>
  <w:style w:type="paragraph" w:customStyle="1" w:styleId="60">
    <w:name w:val="S_正文"/>
    <w:basedOn w:val="1"/>
    <w:qFormat/>
    <w:uiPriority w:val="0"/>
    <w:pPr>
      <w:adjustRightInd w:val="0"/>
      <w:snapToGrid w:val="0"/>
      <w:spacing w:line="360" w:lineRule="auto"/>
      <w:ind w:firstLine="200" w:firstLineChars="200"/>
    </w:pPr>
    <w:rPr>
      <w:rFonts w:eastAsia="Lantinghei SC Demibold"/>
      <w:sz w:val="21"/>
    </w:rPr>
  </w:style>
  <w:style w:type="paragraph" w:customStyle="1" w:styleId="61">
    <w:name w:val="S_标题3"/>
    <w:basedOn w:val="4"/>
    <w:next w:val="1"/>
    <w:qFormat/>
    <w:uiPriority w:val="0"/>
    <w:pPr>
      <w:numPr>
        <w:ilvl w:val="2"/>
        <w:numId w:val="1"/>
      </w:numPr>
      <w:tabs>
        <w:tab w:val="left" w:pos="0"/>
        <w:tab w:val="left" w:pos="567"/>
        <w:tab w:val="left" w:pos="1206"/>
      </w:tabs>
      <w:adjustRightInd w:val="0"/>
      <w:snapToGrid w:val="0"/>
      <w:spacing w:beforeLines="50" w:afterLines="50"/>
      <w:ind w:left="6096"/>
    </w:pPr>
    <w:rPr>
      <w:rFonts w:ascii="微软雅黑" w:hAnsi="微软雅黑" w:eastAsia="Lantinghei SC Extralight" w:cs="Times New Roman (正文 CS 字体)"/>
      <w:b w:val="0"/>
      <w:snapToGrid w:val="0"/>
      <w:color w:val="auto"/>
      <w:sz w:val="28"/>
      <w:szCs w:val="28"/>
    </w:rPr>
  </w:style>
  <w:style w:type="paragraph" w:customStyle="1" w:styleId="62">
    <w:name w:val="S_标题4"/>
    <w:basedOn w:val="5"/>
    <w:next w:val="1"/>
    <w:qFormat/>
    <w:uiPriority w:val="0"/>
    <w:pPr>
      <w:numPr>
        <w:ilvl w:val="3"/>
        <w:numId w:val="1"/>
      </w:numPr>
      <w:tabs>
        <w:tab w:val="left" w:pos="567"/>
        <w:tab w:val="left" w:pos="1206"/>
      </w:tabs>
      <w:spacing w:beforeLines="50" w:afterLines="50"/>
    </w:pPr>
    <w:rPr>
      <w:rFonts w:ascii="Times New Roman" w:hAnsi="Times New Roman"/>
      <w:i w:val="0"/>
      <w:iCs w:val="0"/>
      <w:color w:val="auto"/>
    </w:rPr>
  </w:style>
  <w:style w:type="paragraph" w:customStyle="1" w:styleId="63">
    <w:name w:val="S_标题5"/>
    <w:basedOn w:val="6"/>
    <w:next w:val="1"/>
    <w:link w:val="92"/>
    <w:qFormat/>
    <w:uiPriority w:val="0"/>
    <w:pPr>
      <w:numPr>
        <w:ilvl w:val="4"/>
        <w:numId w:val="1"/>
      </w:numPr>
      <w:tabs>
        <w:tab w:val="left" w:pos="567"/>
        <w:tab w:val="left" w:pos="1206"/>
      </w:tabs>
      <w:spacing w:beforeLines="50" w:afterLines="50"/>
    </w:pPr>
    <w:rPr>
      <w:rFonts w:ascii="Times New Roman" w:hAnsi="Times New Roman" w:eastAsia="宋体" w:cs="Times New Roman"/>
      <w:b/>
      <w:bCs/>
      <w:color w:val="244061"/>
      <w:kern w:val="2"/>
      <w:sz w:val="21"/>
      <w:szCs w:val="21"/>
    </w:rPr>
  </w:style>
  <w:style w:type="paragraph" w:customStyle="1" w:styleId="64">
    <w:name w:val="S_图表标注"/>
    <w:basedOn w:val="1"/>
    <w:next w:val="1"/>
    <w:qFormat/>
    <w:uiPriority w:val="0"/>
    <w:pPr>
      <w:spacing w:beforeLines="50" w:afterLines="50"/>
      <w:jc w:val="center"/>
    </w:pPr>
    <w:rPr>
      <w:rFonts w:eastAsia="楷体_GB2312"/>
      <w:szCs w:val="18"/>
    </w:rPr>
  </w:style>
  <w:style w:type="paragraph" w:customStyle="1" w:styleId="65">
    <w:name w:val="S_表格文字"/>
    <w:basedOn w:val="1"/>
    <w:qFormat/>
    <w:uiPriority w:val="0"/>
    <w:pPr>
      <w:snapToGrid w:val="0"/>
    </w:pPr>
    <w:rPr>
      <w:szCs w:val="21"/>
    </w:rPr>
  </w:style>
  <w:style w:type="paragraph" w:customStyle="1" w:styleId="66">
    <w:name w:val="S_标题7"/>
    <w:basedOn w:val="63"/>
    <w:link w:val="93"/>
    <w:qFormat/>
    <w:uiPriority w:val="0"/>
    <w:pPr>
      <w:numPr>
        <w:ilvl w:val="4"/>
        <w:numId w:val="0"/>
      </w:numPr>
      <w:tabs>
        <w:tab w:val="clear" w:pos="579"/>
      </w:tabs>
      <w:spacing w:before="156" w:after="156"/>
      <w:outlineLvl w:val="6"/>
    </w:pPr>
    <w:rPr>
      <w:rFonts w:ascii="Times New Roman" w:hAnsi="Times New Roman" w:eastAsia="宋体" w:cs="Times New Roman"/>
      <w:color w:val="244061"/>
      <w:kern w:val="2"/>
      <w:sz w:val="21"/>
      <w:szCs w:val="21"/>
    </w:rPr>
  </w:style>
  <w:style w:type="paragraph" w:customStyle="1" w:styleId="67">
    <w:name w:val="S_标题6"/>
    <w:basedOn w:val="63"/>
    <w:qFormat/>
    <w:uiPriority w:val="0"/>
    <w:pPr>
      <w:numPr>
        <w:ilvl w:val="4"/>
        <w:numId w:val="0"/>
      </w:numPr>
      <w:tabs>
        <w:tab w:val="clear" w:pos="579"/>
      </w:tabs>
      <w:spacing w:before="156" w:after="156"/>
      <w:outlineLvl w:val="5"/>
    </w:pPr>
    <w:rPr>
      <w:color w:val="auto"/>
    </w:rPr>
  </w:style>
  <w:style w:type="paragraph" w:customStyle="1" w:styleId="68">
    <w:name w:val="S_标题8"/>
    <w:basedOn w:val="66"/>
    <w:qFormat/>
    <w:uiPriority w:val="0"/>
    <w:pPr>
      <w:numPr>
        <w:numId w:val="0"/>
      </w:numPr>
      <w:tabs>
        <w:tab w:val="clear" w:pos="567"/>
        <w:tab w:val="clear" w:pos="1206"/>
      </w:tabs>
      <w:outlineLvl w:val="7"/>
    </w:pPr>
    <w:rPr>
      <w:color w:val="auto"/>
    </w:rPr>
  </w:style>
  <w:style w:type="paragraph" w:customStyle="1" w:styleId="69">
    <w:name w:val="TOC 标题1"/>
    <w:basedOn w:val="2"/>
    <w:next w:val="1"/>
    <w:qFormat/>
    <w:uiPriority w:val="0"/>
    <w:pPr>
      <w:spacing w:before="340" w:after="330" w:line="578" w:lineRule="auto"/>
      <w:outlineLvl w:val="9"/>
    </w:pPr>
    <w:rPr>
      <w:rFonts w:ascii="Times New Roman" w:hAnsi="Times New Roman"/>
      <w:color w:val="auto"/>
      <w:kern w:val="44"/>
      <w:sz w:val="44"/>
      <w:szCs w:val="44"/>
    </w:rPr>
  </w:style>
  <w:style w:type="paragraph" w:customStyle="1" w:styleId="70">
    <w:name w:val="No Spacing"/>
    <w:qFormat/>
    <w:uiPriority w:val="0"/>
    <w:rPr>
      <w:rFonts w:ascii="Calibri" w:hAnsi="Calibri" w:eastAsia="宋体" w:cs="Times New Roman"/>
      <w:sz w:val="22"/>
      <w:szCs w:val="22"/>
      <w:lang w:val="en-US" w:eastAsia="zh-CN" w:bidi="ar-SA"/>
    </w:rPr>
  </w:style>
  <w:style w:type="paragraph" w:customStyle="1" w:styleId="71">
    <w:name w:val="List Paragraph"/>
    <w:basedOn w:val="1"/>
    <w:qFormat/>
    <w:uiPriority w:val="0"/>
    <w:pPr>
      <w:ind w:left="720"/>
      <w:contextualSpacing/>
    </w:pPr>
  </w:style>
  <w:style w:type="paragraph" w:customStyle="1" w:styleId="72">
    <w:name w:val="Intense Quote"/>
    <w:basedOn w:val="1"/>
    <w:next w:val="1"/>
    <w:link w:val="95"/>
    <w:qFormat/>
    <w:uiPriority w:val="0"/>
    <w:pPr>
      <w:pBdr>
        <w:bottom w:val="single" w:color="4F81BD" w:sz="4" w:space="4"/>
      </w:pBdr>
      <w:spacing w:before="200" w:after="280"/>
      <w:ind w:left="936" w:right="936"/>
    </w:pPr>
    <w:rPr>
      <w:b/>
      <w:bCs/>
      <w:i/>
      <w:iCs/>
      <w:color w:val="4F81BD"/>
    </w:rPr>
  </w:style>
  <w:style w:type="paragraph" w:customStyle="1" w:styleId="73">
    <w:name w:val="缺省文本"/>
    <w:basedOn w:val="1"/>
    <w:qFormat/>
    <w:uiPriority w:val="0"/>
    <w:pPr>
      <w:autoSpaceDE w:val="0"/>
      <w:autoSpaceDN w:val="0"/>
      <w:adjustRightInd w:val="0"/>
    </w:pPr>
  </w:style>
  <w:style w:type="paragraph" w:customStyle="1" w:styleId="74">
    <w:name w:val="正文-深信服"/>
    <w:basedOn w:val="1"/>
    <w:link w:val="102"/>
    <w:qFormat/>
    <w:uiPriority w:val="0"/>
    <w:pPr>
      <w:spacing w:afterLines="50"/>
      <w:ind w:firstLine="200" w:firstLineChars="200"/>
    </w:pPr>
    <w:rPr>
      <w:rFonts w:ascii="Calibri" w:hAnsi="Calibri" w:eastAsia="微软雅黑" w:cs="Times New Roman"/>
      <w:kern w:val="2"/>
      <w:sz w:val="24"/>
      <w:szCs w:val="44"/>
    </w:rPr>
  </w:style>
  <w:style w:type="paragraph" w:customStyle="1" w:styleId="75">
    <w:name w:val="标题2"/>
    <w:basedOn w:val="2"/>
    <w:next w:val="1"/>
    <w:link w:val="103"/>
    <w:qFormat/>
    <w:uiPriority w:val="0"/>
    <w:pPr>
      <w:spacing w:before="120" w:after="120" w:line="578" w:lineRule="auto"/>
      <w:ind w:left="432" w:hanging="432"/>
    </w:pPr>
    <w:rPr>
      <w:rFonts w:ascii="Cambria" w:hAnsi="Cambria" w:eastAsia="微软雅黑" w:cs="黑体"/>
      <w:kern w:val="44"/>
      <w:sz w:val="48"/>
      <w:szCs w:val="32"/>
    </w:rPr>
  </w:style>
  <w:style w:type="paragraph" w:customStyle="1" w:styleId="76">
    <w:name w:val="列出段落1"/>
    <w:basedOn w:val="1"/>
    <w:qFormat/>
    <w:uiPriority w:val="0"/>
    <w:pPr>
      <w:ind w:firstLine="420" w:firstLineChars="200"/>
    </w:pPr>
  </w:style>
  <w:style w:type="paragraph" w:customStyle="1" w:styleId="77">
    <w:name w:val="TOC 标题11"/>
    <w:basedOn w:val="2"/>
    <w:next w:val="1"/>
    <w:qFormat/>
    <w:uiPriority w:val="0"/>
    <w:pPr>
      <w:spacing w:before="240" w:line="259" w:lineRule="auto"/>
      <w:outlineLvl w:val="9"/>
    </w:pPr>
    <w:rPr>
      <w:rFonts w:cs="黑体"/>
      <w:b w:val="0"/>
      <w:bCs w:val="0"/>
      <w:color w:val="365F90"/>
      <w:sz w:val="32"/>
      <w:szCs w:val="32"/>
    </w:rPr>
  </w:style>
  <w:style w:type="paragraph" w:customStyle="1" w:styleId="78">
    <w:name w:val="无间隔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79">
    <w:name w:val="无间隔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80">
    <w:name w:val="`手册正文"/>
    <w:basedOn w:val="1"/>
    <w:link w:val="105"/>
    <w:qFormat/>
    <w:uiPriority w:val="0"/>
    <w:pPr>
      <w:spacing w:before="100" w:beforeAutospacing="1" w:after="100" w:afterAutospacing="1" w:line="360" w:lineRule="auto"/>
      <w:ind w:firstLine="200" w:firstLineChars="200"/>
    </w:pPr>
    <w:rPr>
      <w:kern w:val="2"/>
      <w:sz w:val="21"/>
      <w:szCs w:val="24"/>
    </w:rPr>
  </w:style>
  <w:style w:type="paragraph" w:customStyle="1" w:styleId="81">
    <w:name w:val="S_标题11"/>
    <w:basedOn w:val="2"/>
    <w:next w:val="1"/>
    <w:qFormat/>
    <w:uiPriority w:val="0"/>
    <w:pPr>
      <w:pageBreakBefore/>
      <w:numPr>
        <w:ilvl w:val="0"/>
        <w:numId w:val="1"/>
      </w:numPr>
      <w:tabs>
        <w:tab w:val="left" w:leader="underscore" w:pos="0"/>
        <w:tab w:val="left" w:leader="hyphen" w:pos="1206"/>
      </w:tabs>
      <w:spacing w:beforeLines="150" w:afterLines="50"/>
      <w:jc w:val="center"/>
    </w:pPr>
    <w:rPr>
      <w:rFonts w:ascii="Times New Roman" w:hAnsi="Times New Roman"/>
      <w:bCs w:val="0"/>
      <w:color w:val="auto"/>
      <w:kern w:val="44"/>
      <w:sz w:val="32"/>
      <w:szCs w:val="32"/>
    </w:rPr>
  </w:style>
  <w:style w:type="paragraph" w:customStyle="1" w:styleId="82">
    <w:name w:val="TOC 标题2"/>
    <w:basedOn w:val="2"/>
    <w:next w:val="1"/>
    <w:qFormat/>
    <w:uiPriority w:val="0"/>
    <w:pPr>
      <w:spacing w:line="276" w:lineRule="auto"/>
      <w:outlineLvl w:val="9"/>
    </w:pPr>
  </w:style>
  <w:style w:type="paragraph" w:customStyle="1" w:styleId="83">
    <w:name w:val="TOC 标题3"/>
    <w:basedOn w:val="2"/>
    <w:next w:val="1"/>
    <w:qFormat/>
    <w:uiPriority w:val="0"/>
    <w:pPr>
      <w:spacing w:line="276" w:lineRule="auto"/>
      <w:outlineLvl w:val="9"/>
    </w:pPr>
  </w:style>
  <w:style w:type="paragraph" w:customStyle="1" w:styleId="84">
    <w:name w:val="SANGFOR_2_标题2"/>
    <w:basedOn w:val="3"/>
    <w:next w:val="85"/>
    <w:qFormat/>
    <w:uiPriority w:val="0"/>
    <w:pPr>
      <w:tabs>
        <w:tab w:val="left" w:pos="567"/>
        <w:tab w:val="left" w:pos="1206"/>
      </w:tabs>
      <w:spacing w:beforeLines="50" w:afterLines="50"/>
      <w:ind w:firstLine="284"/>
    </w:pPr>
    <w:rPr>
      <w:rFonts w:ascii="Times New Roman" w:hAnsi="Times New Roman" w:eastAsia="微软雅黑"/>
      <w:color w:val="auto"/>
      <w:sz w:val="30"/>
      <w:szCs w:val="30"/>
    </w:rPr>
  </w:style>
  <w:style w:type="paragraph" w:customStyle="1" w:styleId="85">
    <w:name w:val="SANGFOR_6_正文"/>
    <w:basedOn w:val="1"/>
    <w:link w:val="110"/>
    <w:qFormat/>
    <w:uiPriority w:val="0"/>
    <w:pPr>
      <w:spacing w:line="360" w:lineRule="auto"/>
    </w:pPr>
    <w:rPr>
      <w:rFonts w:ascii="宋体" w:hAnsi="宋体" w:eastAsia="微软雅黑"/>
      <w:sz w:val="24"/>
      <w:szCs w:val="24"/>
    </w:rPr>
  </w:style>
  <w:style w:type="paragraph" w:customStyle="1" w:styleId="86">
    <w:name w:val="SANGFOR_5_标题5"/>
    <w:basedOn w:val="6"/>
    <w:next w:val="85"/>
    <w:qFormat/>
    <w:uiPriority w:val="0"/>
    <w:pPr>
      <w:tabs>
        <w:tab w:val="left" w:pos="567"/>
        <w:tab w:val="left" w:pos="1206"/>
      </w:tabs>
      <w:spacing w:beforeLines="50" w:afterLines="50" w:line="360" w:lineRule="auto"/>
      <w:ind w:left="360" w:hanging="360"/>
    </w:pPr>
    <w:rPr>
      <w:rFonts w:ascii="Times New Roman" w:hAnsi="Times New Roman" w:eastAsia="微软雅黑"/>
      <w:b/>
      <w:bCs/>
      <w:color w:val="auto"/>
      <w:sz w:val="21"/>
      <w:szCs w:val="21"/>
    </w:rPr>
  </w:style>
  <w:style w:type="paragraph" w:customStyle="1" w:styleId="87">
    <w:name w:val="SANGFOR_4_标题4"/>
    <w:basedOn w:val="5"/>
    <w:next w:val="85"/>
    <w:qFormat/>
    <w:uiPriority w:val="0"/>
    <w:pPr>
      <w:tabs>
        <w:tab w:val="left" w:pos="567"/>
        <w:tab w:val="left" w:pos="851"/>
        <w:tab w:val="left" w:pos="1206"/>
      </w:tabs>
      <w:spacing w:beforeLines="50" w:afterLines="50"/>
      <w:ind w:firstLine="851"/>
    </w:pPr>
    <w:rPr>
      <w:rFonts w:ascii="Times New Roman" w:hAnsi="Times New Roman"/>
      <w:i w:val="0"/>
      <w:iCs w:val="0"/>
      <w:color w:val="auto"/>
    </w:rPr>
  </w:style>
  <w:style w:type="paragraph" w:customStyle="1" w:styleId="88">
    <w:name w:val="SANGFOR_1_标题1"/>
    <w:basedOn w:val="2"/>
    <w:next w:val="85"/>
    <w:qFormat/>
    <w:uiPriority w:val="0"/>
    <w:pPr>
      <w:tabs>
        <w:tab w:val="left" w:pos="1206"/>
      </w:tabs>
      <w:spacing w:beforeLines="150" w:afterLines="50"/>
    </w:pPr>
    <w:rPr>
      <w:rFonts w:ascii="Times New Roman" w:hAnsi="Times New Roman" w:eastAsia="微软雅黑"/>
      <w:bCs w:val="0"/>
      <w:color w:val="auto"/>
      <w:kern w:val="44"/>
      <w:sz w:val="32"/>
      <w:szCs w:val="32"/>
    </w:rPr>
  </w:style>
  <w:style w:type="character" w:customStyle="1" w:styleId="89">
    <w:name w:val="page number"/>
    <w:basedOn w:val="28"/>
    <w:qFormat/>
    <w:uiPriority w:val="0"/>
  </w:style>
  <w:style w:type="character" w:customStyle="1" w:styleId="90">
    <w:name w:val="批注框文本 Char Char Char Char"/>
    <w:basedOn w:val="28"/>
    <w:link w:val="55"/>
    <w:semiHidden/>
    <w:qFormat/>
    <w:uiPriority w:val="0"/>
    <w:rPr>
      <w:rFonts w:ascii="Times New Roman" w:hAnsi="Times New Roman" w:eastAsia="宋体" w:cs="Times New Roman"/>
      <w:kern w:val="2"/>
      <w:sz w:val="18"/>
      <w:szCs w:val="18"/>
    </w:rPr>
  </w:style>
  <w:style w:type="character" w:customStyle="1" w:styleId="91">
    <w:name w:val="annotation reference"/>
    <w:basedOn w:val="28"/>
    <w:qFormat/>
    <w:uiPriority w:val="0"/>
    <w:rPr>
      <w:sz w:val="21"/>
      <w:szCs w:val="21"/>
    </w:rPr>
  </w:style>
  <w:style w:type="character" w:customStyle="1" w:styleId="92">
    <w:name w:val="S_标题5 Char Char"/>
    <w:basedOn w:val="38"/>
    <w:link w:val="63"/>
    <w:semiHidden/>
    <w:qFormat/>
    <w:uiPriority w:val="0"/>
    <w:rPr>
      <w:rFonts w:ascii="Times New Roman" w:hAnsi="Times New Roman" w:eastAsia="宋体" w:cs="Times New Roman"/>
      <w:b/>
      <w:bCs/>
      <w:color w:val="244061"/>
      <w:kern w:val="2"/>
      <w:sz w:val="21"/>
      <w:szCs w:val="21"/>
    </w:rPr>
  </w:style>
  <w:style w:type="character" w:customStyle="1" w:styleId="93">
    <w:name w:val="S_标题7 Char Char"/>
    <w:basedOn w:val="92"/>
    <w:link w:val="66"/>
    <w:semiHidden/>
    <w:qFormat/>
    <w:uiPriority w:val="0"/>
    <w:rPr>
      <w:rFonts w:ascii="Times New Roman" w:hAnsi="Times New Roman" w:eastAsia="宋体" w:cs="Times New Roman"/>
      <w:color w:val="244061"/>
      <w:kern w:val="2"/>
      <w:sz w:val="21"/>
      <w:szCs w:val="21"/>
    </w:rPr>
  </w:style>
  <w:style w:type="character" w:customStyle="1" w:styleId="94">
    <w:name w:val="引用 Char"/>
    <w:basedOn w:val="28"/>
    <w:link w:val="54"/>
    <w:semiHidden/>
    <w:qFormat/>
    <w:uiPriority w:val="0"/>
    <w:rPr>
      <w:i/>
      <w:iCs/>
      <w:color w:val="000000"/>
    </w:rPr>
  </w:style>
  <w:style w:type="character" w:customStyle="1" w:styleId="95">
    <w:name w:val="明显引用 Char"/>
    <w:basedOn w:val="28"/>
    <w:link w:val="72"/>
    <w:semiHidden/>
    <w:qFormat/>
    <w:uiPriority w:val="0"/>
    <w:rPr>
      <w:b/>
      <w:bCs/>
      <w:i/>
      <w:iCs/>
      <w:color w:val="4F81BD"/>
    </w:rPr>
  </w:style>
  <w:style w:type="character" w:customStyle="1" w:styleId="96">
    <w:name w:val="不明显强调1"/>
    <w:basedOn w:val="28"/>
    <w:qFormat/>
    <w:uiPriority w:val="0"/>
    <w:rPr>
      <w:i/>
      <w:iCs/>
      <w:color w:val="7F7F7F"/>
    </w:rPr>
  </w:style>
  <w:style w:type="character" w:customStyle="1" w:styleId="97">
    <w:name w:val="明显强调1"/>
    <w:basedOn w:val="28"/>
    <w:qFormat/>
    <w:uiPriority w:val="0"/>
    <w:rPr>
      <w:b/>
      <w:bCs/>
      <w:i/>
      <w:iCs/>
      <w:color w:val="4F81BD"/>
    </w:rPr>
  </w:style>
  <w:style w:type="character" w:customStyle="1" w:styleId="98">
    <w:name w:val="不明显参考1"/>
    <w:basedOn w:val="28"/>
    <w:qFormat/>
    <w:uiPriority w:val="0"/>
    <w:rPr>
      <w:smallCaps/>
      <w:color w:val="C0504D"/>
      <w:u w:val="single"/>
    </w:rPr>
  </w:style>
  <w:style w:type="character" w:customStyle="1" w:styleId="99">
    <w:name w:val="明显参考1"/>
    <w:basedOn w:val="28"/>
    <w:qFormat/>
    <w:uiPriority w:val="0"/>
    <w:rPr>
      <w:b/>
      <w:bCs/>
      <w:smallCaps/>
      <w:color w:val="C0504D"/>
      <w:spacing w:val="5"/>
      <w:u w:val="single"/>
    </w:rPr>
  </w:style>
  <w:style w:type="character" w:customStyle="1" w:styleId="100">
    <w:name w:val="书籍标题1"/>
    <w:basedOn w:val="28"/>
    <w:qFormat/>
    <w:uiPriority w:val="0"/>
    <w:rPr>
      <w:b/>
      <w:bCs/>
      <w:smallCaps/>
      <w:spacing w:val="5"/>
    </w:rPr>
  </w:style>
  <w:style w:type="character" w:customStyle="1" w:styleId="101">
    <w:name w:val="页码1"/>
    <w:basedOn w:val="28"/>
    <w:qFormat/>
    <w:uiPriority w:val="0"/>
  </w:style>
  <w:style w:type="character" w:customStyle="1" w:styleId="102">
    <w:name w:val="正文-深信服 字符"/>
    <w:link w:val="74"/>
    <w:semiHidden/>
    <w:qFormat/>
    <w:uiPriority w:val="0"/>
    <w:rPr>
      <w:rFonts w:ascii="Calibri" w:hAnsi="Calibri" w:eastAsia="微软雅黑" w:cs="Times New Roman"/>
      <w:kern w:val="2"/>
      <w:sz w:val="24"/>
      <w:szCs w:val="44"/>
    </w:rPr>
  </w:style>
  <w:style w:type="character" w:customStyle="1" w:styleId="103">
    <w:name w:val="标题 字符"/>
    <w:link w:val="75"/>
    <w:semiHidden/>
    <w:qFormat/>
    <w:uiPriority w:val="0"/>
    <w:rPr>
      <w:rFonts w:ascii="Cambria" w:hAnsi="Cambria" w:eastAsia="微软雅黑" w:cs="黑体"/>
      <w:b/>
      <w:bCs/>
      <w:kern w:val="44"/>
      <w:sz w:val="48"/>
      <w:szCs w:val="32"/>
    </w:rPr>
  </w:style>
  <w:style w:type="character" w:customStyle="1" w:styleId="104">
    <w:name w:val="sf-multi-msgbox-title"/>
    <w:basedOn w:val="28"/>
    <w:qFormat/>
    <w:uiPriority w:val="0"/>
  </w:style>
  <w:style w:type="character" w:customStyle="1" w:styleId="105">
    <w:name w:val="`手册正文 Char Char"/>
    <w:link w:val="80"/>
    <w:semiHidden/>
    <w:qFormat/>
    <w:uiPriority w:val="0"/>
    <w:rPr>
      <w:kern w:val="2"/>
      <w:sz w:val="21"/>
      <w:szCs w:val="24"/>
    </w:rPr>
  </w:style>
  <w:style w:type="character" w:customStyle="1" w:styleId="106">
    <w:name w:val="未处理的提及1"/>
    <w:basedOn w:val="28"/>
    <w:qFormat/>
    <w:uiPriority w:val="0"/>
    <w:rPr>
      <w:color w:val="605E5C"/>
      <w:shd w:val="clear" w:color="auto" w:fill="E1DFDD"/>
    </w:rPr>
  </w:style>
  <w:style w:type="character" w:customStyle="1" w:styleId="107">
    <w:name w:val="不明显强调2"/>
    <w:basedOn w:val="28"/>
    <w:qFormat/>
    <w:uiPriority w:val="0"/>
    <w:rPr>
      <w:i/>
      <w:iCs/>
      <w:color w:val="404040"/>
    </w:rPr>
  </w:style>
  <w:style w:type="character" w:customStyle="1" w:styleId="108">
    <w:name w:val="明显强调2"/>
    <w:basedOn w:val="28"/>
    <w:qFormat/>
    <w:uiPriority w:val="0"/>
    <w:rPr>
      <w:i/>
      <w:iCs/>
      <w:color w:val="4F81BD"/>
    </w:rPr>
  </w:style>
  <w:style w:type="character" w:customStyle="1" w:styleId="109">
    <w:name w:val="grid__risk__type"/>
    <w:basedOn w:val="28"/>
    <w:qFormat/>
    <w:uiPriority w:val="0"/>
  </w:style>
  <w:style w:type="character" w:customStyle="1" w:styleId="110">
    <w:name w:val="SANGFOR_6_正文 Char Char"/>
    <w:link w:val="85"/>
    <w:semiHidden/>
    <w:qFormat/>
    <w:uiPriority w:val="0"/>
    <w:rPr>
      <w:rFonts w:ascii="宋体" w:hAnsi="宋体" w:eastAsia="微软雅黑"/>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8.png"/><Relationship Id="rId17" Type="http://schemas.openxmlformats.org/officeDocument/2006/relationships/image" Target="media/image7.png"/><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4"/>
    <customShpInfo spid="_x0000_s2051"/>
    <customShpInfo spid="_x0000_s2052"/>
    <customShpInfo spid="_x0000_s2055" textRotate="1"/>
    <customShpInfo spid="_x0000_s2053"/>
    <customShpInfo spid="_x0000_s2056" textRotate="1"/>
    <customShpInfo spid="_x0000_s1026"/>
    <customShpInfo spid="_x0000_s1025"/>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938</Words>
  <Characters>6519</Characters>
  <Lines>69</Lines>
  <Paragraphs>19</Paragraphs>
  <TotalTime>3</TotalTime>
  <ScaleCrop>false</ScaleCrop>
  <LinksUpToDate>false</LinksUpToDate>
  <CharactersWithSpaces>7185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2019-09-06T04:36:00Z</dcterms:created>
  <dc:creator>YYN</dc:creator>
  <cp:lastModifiedBy>sangfor</cp:lastModifiedBy>
  <cp:lastPrinted>2018-08-24T00:19:00Z</cp:lastPrinted>
  <dcterms:modified xsi:type="dcterms:W3CDTF">2024-11-07T01:54:42Z</dcterms:modified>
  <dc:title>User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F9ABC29850B0456BAE58D55BD6223BC7</vt:lpwstr>
  </property>
</Properties>
</file>